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3C387D" w14:textId="77777777" w:rsidR="00D3388D" w:rsidRDefault="00000000">
      <w:pPr>
        <w:jc w:val="center"/>
        <w:rPr>
          <w:rFonts w:ascii="游ゴシック" w:eastAsia="游ゴシック" w:hAnsi="游ゴシック"/>
          <w:b/>
          <w:sz w:val="40"/>
          <w:lang w:eastAsia="ja-JP"/>
        </w:rPr>
      </w:pPr>
      <w:r>
        <w:rPr>
          <w:rFonts w:ascii="游ゴシック" w:eastAsia="游ゴシック" w:hAnsi="游ゴシック"/>
          <w:b/>
          <w:sz w:val="40"/>
          <w:lang w:eastAsia="ja-JP"/>
        </w:rPr>
        <w:t>技術提案書</w:t>
      </w:r>
    </w:p>
    <w:p w14:paraId="72021751" w14:textId="77777777" w:rsidR="00D3388D" w:rsidRDefault="00D3388D">
      <w:pPr>
        <w:jc w:val="center"/>
        <w:rPr>
          <w:rFonts w:ascii="游ゴシック" w:eastAsia="游ゴシック" w:hAnsi="游ゴシック"/>
          <w:b/>
          <w:sz w:val="40"/>
          <w:lang w:eastAsia="ja-JP"/>
        </w:rPr>
      </w:pPr>
    </w:p>
    <w:p w14:paraId="79B41FBB" w14:textId="77777777" w:rsidR="00D3388D" w:rsidRDefault="00D3388D">
      <w:pPr>
        <w:jc w:val="center"/>
        <w:rPr>
          <w:rFonts w:ascii="游ゴシック" w:eastAsia="游ゴシック" w:hAnsi="游ゴシック" w:hint="eastAsia"/>
          <w:b/>
          <w:sz w:val="40"/>
          <w:lang w:eastAsia="ja-JP"/>
        </w:rPr>
      </w:pPr>
    </w:p>
    <w:p w14:paraId="2C5DFF00" w14:textId="2D5005FA" w:rsidR="002A336D" w:rsidRDefault="00000000">
      <w:pPr>
        <w:jc w:val="center"/>
        <w:rPr>
          <w:lang w:eastAsia="ja-JP"/>
        </w:rPr>
      </w:pPr>
      <w:r>
        <w:rPr>
          <w:rFonts w:ascii="游ゴシック" w:eastAsia="游ゴシック" w:hAnsi="游ゴシック"/>
          <w:b/>
          <w:sz w:val="40"/>
          <w:lang w:eastAsia="ja-JP"/>
        </w:rPr>
        <w:t>— 筑波大学向け —</w:t>
      </w:r>
    </w:p>
    <w:p w14:paraId="647CAAA7" w14:textId="77777777" w:rsidR="00D3388D" w:rsidRDefault="00D3388D">
      <w:pPr>
        <w:jc w:val="center"/>
        <w:rPr>
          <w:rFonts w:ascii="游ゴシック" w:eastAsia="游ゴシック" w:hAnsi="游ゴシック"/>
          <w:lang w:eastAsia="ja-JP"/>
        </w:rPr>
      </w:pPr>
    </w:p>
    <w:p w14:paraId="5E88AFBF" w14:textId="77777777" w:rsidR="00D3388D" w:rsidRDefault="00D3388D">
      <w:pPr>
        <w:jc w:val="center"/>
        <w:rPr>
          <w:rFonts w:ascii="游ゴシック" w:eastAsia="游ゴシック" w:hAnsi="游ゴシック"/>
          <w:lang w:eastAsia="ja-JP"/>
        </w:rPr>
      </w:pPr>
    </w:p>
    <w:p w14:paraId="58FF0C6F" w14:textId="77777777" w:rsidR="00D3388D" w:rsidRDefault="00D3388D">
      <w:pPr>
        <w:jc w:val="center"/>
        <w:rPr>
          <w:rFonts w:ascii="游ゴシック" w:eastAsia="游ゴシック" w:hAnsi="游ゴシック"/>
          <w:lang w:eastAsia="ja-JP"/>
        </w:rPr>
      </w:pPr>
    </w:p>
    <w:p w14:paraId="7675A79B" w14:textId="77777777" w:rsidR="00D3388D" w:rsidRDefault="00D3388D">
      <w:pPr>
        <w:jc w:val="center"/>
        <w:rPr>
          <w:rFonts w:ascii="游ゴシック" w:eastAsia="游ゴシック" w:hAnsi="游ゴシック"/>
          <w:lang w:eastAsia="ja-JP"/>
        </w:rPr>
      </w:pPr>
    </w:p>
    <w:p w14:paraId="4F20894E" w14:textId="77777777" w:rsidR="00D3388D" w:rsidRDefault="00D3388D">
      <w:pPr>
        <w:jc w:val="center"/>
        <w:rPr>
          <w:rFonts w:ascii="游ゴシック" w:eastAsia="游ゴシック" w:hAnsi="游ゴシック"/>
          <w:lang w:eastAsia="ja-JP"/>
        </w:rPr>
      </w:pPr>
    </w:p>
    <w:p w14:paraId="752FD73F" w14:textId="77777777" w:rsidR="00D3388D" w:rsidRDefault="00D3388D">
      <w:pPr>
        <w:jc w:val="center"/>
        <w:rPr>
          <w:rFonts w:ascii="游ゴシック" w:eastAsia="游ゴシック" w:hAnsi="游ゴシック"/>
          <w:lang w:eastAsia="ja-JP"/>
        </w:rPr>
      </w:pPr>
    </w:p>
    <w:p w14:paraId="058171EF" w14:textId="77777777" w:rsidR="00D3388D" w:rsidRDefault="00D3388D">
      <w:pPr>
        <w:jc w:val="center"/>
        <w:rPr>
          <w:rFonts w:ascii="游ゴシック" w:eastAsia="游ゴシック" w:hAnsi="游ゴシック"/>
          <w:lang w:eastAsia="ja-JP"/>
        </w:rPr>
      </w:pPr>
    </w:p>
    <w:p w14:paraId="7F58650F" w14:textId="77777777" w:rsidR="00D3388D" w:rsidRDefault="00D3388D">
      <w:pPr>
        <w:jc w:val="center"/>
        <w:rPr>
          <w:rFonts w:ascii="游ゴシック" w:eastAsia="游ゴシック" w:hAnsi="游ゴシック"/>
          <w:lang w:eastAsia="ja-JP"/>
        </w:rPr>
      </w:pPr>
    </w:p>
    <w:p w14:paraId="4A4D47A8" w14:textId="77777777" w:rsidR="00D3388D" w:rsidRDefault="00D3388D">
      <w:pPr>
        <w:jc w:val="center"/>
        <w:rPr>
          <w:rFonts w:ascii="游ゴシック" w:eastAsia="游ゴシック" w:hAnsi="游ゴシック"/>
          <w:lang w:eastAsia="ja-JP"/>
        </w:rPr>
      </w:pPr>
    </w:p>
    <w:p w14:paraId="7B5E99A5" w14:textId="77777777" w:rsidR="00D3388D" w:rsidRDefault="00D3388D">
      <w:pPr>
        <w:jc w:val="center"/>
        <w:rPr>
          <w:rFonts w:ascii="游ゴシック" w:eastAsia="游ゴシック" w:hAnsi="游ゴシック"/>
          <w:lang w:eastAsia="ja-JP"/>
        </w:rPr>
      </w:pPr>
    </w:p>
    <w:p w14:paraId="62FA1626" w14:textId="11C2DB2A" w:rsidR="00D3388D" w:rsidRDefault="00000000">
      <w:pPr>
        <w:jc w:val="center"/>
        <w:rPr>
          <w:rFonts w:ascii="游ゴシック" w:eastAsia="游ゴシック" w:hAnsi="游ゴシック"/>
          <w:lang w:eastAsia="ja-JP"/>
        </w:rPr>
      </w:pPr>
      <w:r>
        <w:rPr>
          <w:rFonts w:ascii="游ゴシック" w:eastAsia="游ゴシック" w:hAnsi="游ゴシック"/>
          <w:lang w:eastAsia="ja-JP"/>
        </w:rPr>
        <w:t>提出日：2025年09月09日</w:t>
      </w:r>
    </w:p>
    <w:p w14:paraId="2D0C7A25" w14:textId="253BB69E" w:rsidR="002A336D" w:rsidRDefault="00000000">
      <w:pPr>
        <w:jc w:val="center"/>
        <w:rPr>
          <w:rFonts w:hint="eastAsia"/>
          <w:lang w:eastAsia="ja-JP"/>
        </w:rPr>
      </w:pPr>
      <w:r>
        <w:rPr>
          <w:rFonts w:ascii="游ゴシック" w:eastAsia="游ゴシック" w:hAnsi="游ゴシック"/>
          <w:lang w:eastAsia="ja-JP"/>
        </w:rPr>
        <w:t>提出者：株式会社TOYODATA</w:t>
      </w:r>
    </w:p>
    <w:p w14:paraId="5AC258B7" w14:textId="4E8F3287" w:rsidR="00A62B32" w:rsidRDefault="00000000" w:rsidP="007F277D">
      <w:pPr>
        <w:rPr>
          <w:rFonts w:hint="eastAsia"/>
          <w:lang w:eastAsia="ja-JP"/>
        </w:rPr>
      </w:pPr>
      <w:r>
        <w:rPr>
          <w:lang w:eastAsia="ja-JP"/>
        </w:rPr>
        <w:br w:type="page"/>
      </w:r>
    </w:p>
    <w:sdt>
      <w:sdtPr>
        <w:rPr>
          <w:lang w:val="ja-JP" w:eastAsia="ja-JP"/>
        </w:rPr>
        <w:id w:val="-400528069"/>
        <w:docPartObj>
          <w:docPartGallery w:val="Table of Contents"/>
          <w:docPartUnique/>
        </w:docPartObj>
      </w:sdtPr>
      <w:sdtEndPr>
        <w:rPr>
          <w:rFonts w:asciiTheme="minorHAnsi" w:eastAsiaTheme="minorEastAsia" w:hAnsiTheme="minorHAnsi" w:cstheme="minorBidi"/>
          <w:color w:val="auto"/>
          <w:sz w:val="22"/>
          <w:szCs w:val="22"/>
          <w:lang w:eastAsia="en-US"/>
        </w:rPr>
      </w:sdtEndPr>
      <w:sdtContent>
        <w:p w14:paraId="7CB44BAE" w14:textId="565E2078" w:rsidR="0075435F" w:rsidRDefault="0075435F">
          <w:pPr>
            <w:pStyle w:val="afd"/>
          </w:pPr>
          <w:r>
            <w:rPr>
              <w:lang w:val="ja-JP" w:eastAsia="ja-JP"/>
            </w:rPr>
            <w:t>目次</w:t>
          </w:r>
        </w:p>
        <w:p w14:paraId="15711F77" w14:textId="75AEB3B1" w:rsidR="0075435F" w:rsidRDefault="0075435F">
          <w:pPr>
            <w:pStyle w:val="18"/>
            <w:tabs>
              <w:tab w:val="right" w:leader="dot" w:pos="8630"/>
            </w:tabs>
            <w:rPr>
              <w:noProof/>
              <w:kern w:val="2"/>
              <w:sz w:val="21"/>
              <w:szCs w:val="24"/>
              <w:lang w:eastAsia="ja-JP"/>
              <w14:ligatures w14:val="standardContextual"/>
            </w:rPr>
          </w:pPr>
          <w:r>
            <w:fldChar w:fldCharType="begin"/>
          </w:r>
          <w:r>
            <w:instrText xml:space="preserve"> TOC \o "1-3" \h \z \u </w:instrText>
          </w:r>
          <w:r>
            <w:fldChar w:fldCharType="separate"/>
          </w:r>
          <w:hyperlink w:anchor="_Toc208320088" w:history="1">
            <w:r w:rsidRPr="00777F86">
              <w:rPr>
                <w:rStyle w:val="aff"/>
                <w:noProof/>
                <w:lang w:eastAsia="ja-JP"/>
              </w:rPr>
              <w:t xml:space="preserve">4-1. </w:t>
            </w:r>
            <w:r w:rsidRPr="00777F86">
              <w:rPr>
                <w:rStyle w:val="aff"/>
                <w:noProof/>
                <w:lang w:eastAsia="ja-JP"/>
              </w:rPr>
              <w:t>共通</w:t>
            </w:r>
            <w:r w:rsidRPr="00777F86">
              <w:rPr>
                <w:rStyle w:val="aff"/>
                <w:noProof/>
                <w:lang w:eastAsia="ja-JP"/>
              </w:rPr>
              <w:t>UX/UI</w:t>
            </w:r>
            <w:r w:rsidRPr="00777F86">
              <w:rPr>
                <w:rStyle w:val="aff"/>
                <w:noProof/>
                <w:lang w:eastAsia="ja-JP"/>
              </w:rPr>
              <w:t>に関する改修</w:t>
            </w:r>
            <w:r>
              <w:rPr>
                <w:noProof/>
                <w:webHidden/>
              </w:rPr>
              <w:tab/>
            </w:r>
            <w:r>
              <w:rPr>
                <w:noProof/>
                <w:webHidden/>
              </w:rPr>
              <w:fldChar w:fldCharType="begin"/>
            </w:r>
            <w:r>
              <w:rPr>
                <w:noProof/>
                <w:webHidden/>
              </w:rPr>
              <w:instrText xml:space="preserve"> PAGEREF _Toc208320088 \h </w:instrText>
            </w:r>
            <w:r>
              <w:rPr>
                <w:noProof/>
                <w:webHidden/>
              </w:rPr>
            </w:r>
            <w:r>
              <w:rPr>
                <w:noProof/>
                <w:webHidden/>
              </w:rPr>
              <w:fldChar w:fldCharType="separate"/>
            </w:r>
            <w:r>
              <w:rPr>
                <w:noProof/>
                <w:webHidden/>
              </w:rPr>
              <w:t>2</w:t>
            </w:r>
            <w:r>
              <w:rPr>
                <w:noProof/>
                <w:webHidden/>
              </w:rPr>
              <w:fldChar w:fldCharType="end"/>
            </w:r>
          </w:hyperlink>
        </w:p>
        <w:p w14:paraId="2FD0D812" w14:textId="407B4499" w:rsidR="0075435F" w:rsidRDefault="0075435F">
          <w:pPr>
            <w:pStyle w:val="2f2"/>
            <w:tabs>
              <w:tab w:val="right" w:leader="dot" w:pos="8630"/>
            </w:tabs>
            <w:rPr>
              <w:noProof/>
              <w:kern w:val="2"/>
              <w:sz w:val="21"/>
              <w:szCs w:val="24"/>
              <w:lang w:eastAsia="ja-JP"/>
              <w14:ligatures w14:val="standardContextual"/>
            </w:rPr>
          </w:pPr>
          <w:hyperlink w:anchor="_Toc208320089" w:history="1">
            <w:r w:rsidRPr="00777F86">
              <w:rPr>
                <w:rStyle w:val="aff"/>
                <w:noProof/>
                <w:lang w:eastAsia="ja-JP"/>
              </w:rPr>
              <w:t xml:space="preserve">4-1-1. </w:t>
            </w:r>
            <w:r w:rsidRPr="00777F86">
              <w:rPr>
                <w:rStyle w:val="aff"/>
                <w:noProof/>
                <w:lang w:eastAsia="ja-JP"/>
              </w:rPr>
              <w:t>概要</w:t>
            </w:r>
            <w:r>
              <w:rPr>
                <w:noProof/>
                <w:webHidden/>
              </w:rPr>
              <w:tab/>
            </w:r>
            <w:r>
              <w:rPr>
                <w:noProof/>
                <w:webHidden/>
              </w:rPr>
              <w:fldChar w:fldCharType="begin"/>
            </w:r>
            <w:r>
              <w:rPr>
                <w:noProof/>
                <w:webHidden/>
              </w:rPr>
              <w:instrText xml:space="preserve"> PAGEREF _Toc208320089 \h </w:instrText>
            </w:r>
            <w:r>
              <w:rPr>
                <w:noProof/>
                <w:webHidden/>
              </w:rPr>
            </w:r>
            <w:r>
              <w:rPr>
                <w:noProof/>
                <w:webHidden/>
              </w:rPr>
              <w:fldChar w:fldCharType="separate"/>
            </w:r>
            <w:r>
              <w:rPr>
                <w:noProof/>
                <w:webHidden/>
              </w:rPr>
              <w:t>2</w:t>
            </w:r>
            <w:r>
              <w:rPr>
                <w:noProof/>
                <w:webHidden/>
              </w:rPr>
              <w:fldChar w:fldCharType="end"/>
            </w:r>
          </w:hyperlink>
        </w:p>
        <w:p w14:paraId="79FDFB15" w14:textId="24049705" w:rsidR="0075435F" w:rsidRDefault="0075435F">
          <w:pPr>
            <w:pStyle w:val="3e"/>
            <w:tabs>
              <w:tab w:val="right" w:leader="dot" w:pos="8630"/>
            </w:tabs>
            <w:rPr>
              <w:noProof/>
              <w:kern w:val="2"/>
              <w:sz w:val="21"/>
              <w:szCs w:val="24"/>
              <w:lang w:eastAsia="ja-JP"/>
              <w14:ligatures w14:val="standardContextual"/>
            </w:rPr>
          </w:pPr>
          <w:hyperlink w:anchor="_Toc208320090"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_Toc208320090 \h </w:instrText>
            </w:r>
            <w:r>
              <w:rPr>
                <w:noProof/>
                <w:webHidden/>
              </w:rPr>
            </w:r>
            <w:r>
              <w:rPr>
                <w:noProof/>
                <w:webHidden/>
              </w:rPr>
              <w:fldChar w:fldCharType="separate"/>
            </w:r>
            <w:r>
              <w:rPr>
                <w:noProof/>
                <w:webHidden/>
              </w:rPr>
              <w:t>2</w:t>
            </w:r>
            <w:r>
              <w:rPr>
                <w:noProof/>
                <w:webHidden/>
              </w:rPr>
              <w:fldChar w:fldCharType="end"/>
            </w:r>
          </w:hyperlink>
        </w:p>
        <w:p w14:paraId="1F965EF3" w14:textId="4749C98F" w:rsidR="0075435F" w:rsidRDefault="0075435F">
          <w:pPr>
            <w:pStyle w:val="3e"/>
            <w:tabs>
              <w:tab w:val="right" w:leader="dot" w:pos="8630"/>
            </w:tabs>
            <w:rPr>
              <w:noProof/>
              <w:kern w:val="2"/>
              <w:sz w:val="21"/>
              <w:szCs w:val="24"/>
              <w:lang w:eastAsia="ja-JP"/>
              <w14:ligatures w14:val="standardContextual"/>
            </w:rPr>
          </w:pPr>
          <w:hyperlink w:anchor="_Toc208320091"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_Toc208320091 \h </w:instrText>
            </w:r>
            <w:r>
              <w:rPr>
                <w:noProof/>
                <w:webHidden/>
              </w:rPr>
            </w:r>
            <w:r>
              <w:rPr>
                <w:noProof/>
                <w:webHidden/>
              </w:rPr>
              <w:fldChar w:fldCharType="separate"/>
            </w:r>
            <w:r>
              <w:rPr>
                <w:noProof/>
                <w:webHidden/>
              </w:rPr>
              <w:t>2</w:t>
            </w:r>
            <w:r>
              <w:rPr>
                <w:noProof/>
                <w:webHidden/>
              </w:rPr>
              <w:fldChar w:fldCharType="end"/>
            </w:r>
          </w:hyperlink>
        </w:p>
        <w:p w14:paraId="66C54FBD" w14:textId="74A82822" w:rsidR="0075435F" w:rsidRDefault="0075435F">
          <w:pPr>
            <w:pStyle w:val="2f2"/>
            <w:tabs>
              <w:tab w:val="right" w:leader="dot" w:pos="8630"/>
            </w:tabs>
            <w:rPr>
              <w:noProof/>
              <w:kern w:val="2"/>
              <w:sz w:val="21"/>
              <w:szCs w:val="24"/>
              <w:lang w:eastAsia="ja-JP"/>
              <w14:ligatures w14:val="standardContextual"/>
            </w:rPr>
          </w:pPr>
          <w:hyperlink w:anchor="_Toc208320092" w:history="1">
            <w:r w:rsidRPr="00777F86">
              <w:rPr>
                <w:rStyle w:val="aff"/>
                <w:noProof/>
                <w:lang w:eastAsia="ja-JP"/>
              </w:rPr>
              <w:t xml:space="preserve">4-1-2. </w:t>
            </w:r>
            <w:r w:rsidRPr="00777F86">
              <w:rPr>
                <w:rStyle w:val="aff"/>
                <w:noProof/>
                <w:lang w:eastAsia="ja-JP"/>
              </w:rPr>
              <w:t>サイト構成（ヘッダー／フッター／コンテンツ）</w:t>
            </w:r>
            <w:r>
              <w:rPr>
                <w:noProof/>
                <w:webHidden/>
              </w:rPr>
              <w:tab/>
            </w:r>
            <w:r>
              <w:rPr>
                <w:noProof/>
                <w:webHidden/>
              </w:rPr>
              <w:fldChar w:fldCharType="begin"/>
            </w:r>
            <w:r>
              <w:rPr>
                <w:noProof/>
                <w:webHidden/>
              </w:rPr>
              <w:instrText xml:space="preserve"> PAGEREF _Toc208320092 \h </w:instrText>
            </w:r>
            <w:r>
              <w:rPr>
                <w:noProof/>
                <w:webHidden/>
              </w:rPr>
            </w:r>
            <w:r>
              <w:rPr>
                <w:noProof/>
                <w:webHidden/>
              </w:rPr>
              <w:fldChar w:fldCharType="separate"/>
            </w:r>
            <w:r>
              <w:rPr>
                <w:noProof/>
                <w:webHidden/>
              </w:rPr>
              <w:t>2</w:t>
            </w:r>
            <w:r>
              <w:rPr>
                <w:noProof/>
                <w:webHidden/>
              </w:rPr>
              <w:fldChar w:fldCharType="end"/>
            </w:r>
          </w:hyperlink>
        </w:p>
        <w:p w14:paraId="3A910018" w14:textId="32F45A71" w:rsidR="0075435F" w:rsidRDefault="0075435F">
          <w:pPr>
            <w:pStyle w:val="3e"/>
            <w:tabs>
              <w:tab w:val="right" w:leader="dot" w:pos="8630"/>
            </w:tabs>
            <w:rPr>
              <w:noProof/>
              <w:kern w:val="2"/>
              <w:sz w:val="21"/>
              <w:szCs w:val="24"/>
              <w:lang w:eastAsia="ja-JP"/>
              <w14:ligatures w14:val="standardContextual"/>
            </w:rPr>
          </w:pPr>
          <w:hyperlink w:anchor="_Toc208320093"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_Toc208320093 \h </w:instrText>
            </w:r>
            <w:r>
              <w:rPr>
                <w:noProof/>
                <w:webHidden/>
              </w:rPr>
            </w:r>
            <w:r>
              <w:rPr>
                <w:noProof/>
                <w:webHidden/>
              </w:rPr>
              <w:fldChar w:fldCharType="separate"/>
            </w:r>
            <w:r>
              <w:rPr>
                <w:noProof/>
                <w:webHidden/>
              </w:rPr>
              <w:t>2</w:t>
            </w:r>
            <w:r>
              <w:rPr>
                <w:noProof/>
                <w:webHidden/>
              </w:rPr>
              <w:fldChar w:fldCharType="end"/>
            </w:r>
          </w:hyperlink>
        </w:p>
        <w:p w14:paraId="67BD6AEA" w14:textId="6D1A6439" w:rsidR="0075435F" w:rsidRDefault="0075435F">
          <w:pPr>
            <w:pStyle w:val="3e"/>
            <w:tabs>
              <w:tab w:val="right" w:leader="dot" w:pos="8630"/>
            </w:tabs>
            <w:rPr>
              <w:noProof/>
              <w:kern w:val="2"/>
              <w:sz w:val="21"/>
              <w:szCs w:val="24"/>
              <w:lang w:eastAsia="ja-JP"/>
              <w14:ligatures w14:val="standardContextual"/>
            </w:rPr>
          </w:pPr>
          <w:hyperlink w:anchor="_Toc208320094"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_Toc208320094 \h </w:instrText>
            </w:r>
            <w:r>
              <w:rPr>
                <w:noProof/>
                <w:webHidden/>
              </w:rPr>
            </w:r>
            <w:r>
              <w:rPr>
                <w:noProof/>
                <w:webHidden/>
              </w:rPr>
              <w:fldChar w:fldCharType="separate"/>
            </w:r>
            <w:r>
              <w:rPr>
                <w:noProof/>
                <w:webHidden/>
              </w:rPr>
              <w:t>2</w:t>
            </w:r>
            <w:r>
              <w:rPr>
                <w:noProof/>
                <w:webHidden/>
              </w:rPr>
              <w:fldChar w:fldCharType="end"/>
            </w:r>
          </w:hyperlink>
        </w:p>
        <w:p w14:paraId="68BB76CF" w14:textId="663F2010" w:rsidR="0075435F" w:rsidRDefault="0075435F">
          <w:pPr>
            <w:pStyle w:val="2f2"/>
            <w:tabs>
              <w:tab w:val="right" w:leader="dot" w:pos="8630"/>
            </w:tabs>
            <w:rPr>
              <w:noProof/>
              <w:kern w:val="2"/>
              <w:sz w:val="21"/>
              <w:szCs w:val="24"/>
              <w:lang w:eastAsia="ja-JP"/>
              <w14:ligatures w14:val="standardContextual"/>
            </w:rPr>
          </w:pPr>
          <w:hyperlink w:anchor="_Toc208320095" w:history="1">
            <w:r w:rsidRPr="00777F86">
              <w:rPr>
                <w:rStyle w:val="aff"/>
                <w:noProof/>
              </w:rPr>
              <w:t xml:space="preserve">4-1-3. </w:t>
            </w:r>
            <w:r w:rsidRPr="00777F86">
              <w:rPr>
                <w:rStyle w:val="aff"/>
                <w:noProof/>
              </w:rPr>
              <w:t>追加機能：日本語</w:t>
            </w:r>
            <w:r w:rsidRPr="00777F86">
              <w:rPr>
                <w:rStyle w:val="aff"/>
                <w:noProof/>
              </w:rPr>
              <w:t>/</w:t>
            </w:r>
            <w:r w:rsidRPr="00777F86">
              <w:rPr>
                <w:rStyle w:val="aff"/>
                <w:noProof/>
              </w:rPr>
              <w:t>英語</w:t>
            </w:r>
            <w:r w:rsidRPr="00777F86">
              <w:rPr>
                <w:rStyle w:val="aff"/>
                <w:noProof/>
              </w:rPr>
              <w:t xml:space="preserve"> </w:t>
            </w:r>
            <w:r w:rsidRPr="00777F86">
              <w:rPr>
                <w:rStyle w:val="aff"/>
                <w:noProof/>
              </w:rPr>
              <w:t>言語切替</w:t>
            </w:r>
            <w:r>
              <w:rPr>
                <w:noProof/>
                <w:webHidden/>
              </w:rPr>
              <w:tab/>
            </w:r>
            <w:r>
              <w:rPr>
                <w:noProof/>
                <w:webHidden/>
              </w:rPr>
              <w:fldChar w:fldCharType="begin"/>
            </w:r>
            <w:r>
              <w:rPr>
                <w:noProof/>
                <w:webHidden/>
              </w:rPr>
              <w:instrText xml:space="preserve"> PAGEREF _Toc208320095 \h </w:instrText>
            </w:r>
            <w:r>
              <w:rPr>
                <w:noProof/>
                <w:webHidden/>
              </w:rPr>
            </w:r>
            <w:r>
              <w:rPr>
                <w:noProof/>
                <w:webHidden/>
              </w:rPr>
              <w:fldChar w:fldCharType="separate"/>
            </w:r>
            <w:r>
              <w:rPr>
                <w:noProof/>
                <w:webHidden/>
              </w:rPr>
              <w:t>2</w:t>
            </w:r>
            <w:r>
              <w:rPr>
                <w:noProof/>
                <w:webHidden/>
              </w:rPr>
              <w:fldChar w:fldCharType="end"/>
            </w:r>
          </w:hyperlink>
        </w:p>
        <w:p w14:paraId="7AC9E14D" w14:textId="7695ABB0" w:rsidR="0075435F" w:rsidRDefault="0075435F">
          <w:pPr>
            <w:pStyle w:val="3e"/>
            <w:tabs>
              <w:tab w:val="right" w:leader="dot" w:pos="8630"/>
            </w:tabs>
            <w:rPr>
              <w:noProof/>
              <w:kern w:val="2"/>
              <w:sz w:val="21"/>
              <w:szCs w:val="24"/>
              <w:lang w:eastAsia="ja-JP"/>
              <w14:ligatures w14:val="standardContextual"/>
            </w:rPr>
          </w:pPr>
          <w:hyperlink w:anchor="_Toc208320096"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_Toc208320096 \h </w:instrText>
            </w:r>
            <w:r>
              <w:rPr>
                <w:noProof/>
                <w:webHidden/>
              </w:rPr>
            </w:r>
            <w:r>
              <w:rPr>
                <w:noProof/>
                <w:webHidden/>
              </w:rPr>
              <w:fldChar w:fldCharType="separate"/>
            </w:r>
            <w:r>
              <w:rPr>
                <w:noProof/>
                <w:webHidden/>
              </w:rPr>
              <w:t>2</w:t>
            </w:r>
            <w:r>
              <w:rPr>
                <w:noProof/>
                <w:webHidden/>
              </w:rPr>
              <w:fldChar w:fldCharType="end"/>
            </w:r>
          </w:hyperlink>
        </w:p>
        <w:p w14:paraId="2DD53BB6" w14:textId="0053FA8D" w:rsidR="0075435F" w:rsidRDefault="0075435F">
          <w:pPr>
            <w:pStyle w:val="3e"/>
            <w:tabs>
              <w:tab w:val="right" w:leader="dot" w:pos="8630"/>
            </w:tabs>
            <w:rPr>
              <w:noProof/>
              <w:kern w:val="2"/>
              <w:sz w:val="21"/>
              <w:szCs w:val="24"/>
              <w:lang w:eastAsia="ja-JP"/>
              <w14:ligatures w14:val="standardContextual"/>
            </w:rPr>
          </w:pPr>
          <w:hyperlink w:anchor="_Toc208320097"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_Toc208320097 \h </w:instrText>
            </w:r>
            <w:r>
              <w:rPr>
                <w:noProof/>
                <w:webHidden/>
              </w:rPr>
            </w:r>
            <w:r>
              <w:rPr>
                <w:noProof/>
                <w:webHidden/>
              </w:rPr>
              <w:fldChar w:fldCharType="separate"/>
            </w:r>
            <w:r>
              <w:rPr>
                <w:noProof/>
                <w:webHidden/>
              </w:rPr>
              <w:t>2</w:t>
            </w:r>
            <w:r>
              <w:rPr>
                <w:noProof/>
                <w:webHidden/>
              </w:rPr>
              <w:fldChar w:fldCharType="end"/>
            </w:r>
          </w:hyperlink>
        </w:p>
        <w:p w14:paraId="68608EF4" w14:textId="42C71A13" w:rsidR="0075435F" w:rsidRDefault="0075435F">
          <w:pPr>
            <w:pStyle w:val="18"/>
            <w:tabs>
              <w:tab w:val="right" w:leader="dot" w:pos="8630"/>
            </w:tabs>
            <w:rPr>
              <w:noProof/>
              <w:kern w:val="2"/>
              <w:sz w:val="21"/>
              <w:szCs w:val="24"/>
              <w:lang w:eastAsia="ja-JP"/>
              <w14:ligatures w14:val="standardContextual"/>
            </w:rPr>
          </w:pPr>
          <w:hyperlink w:anchor="_Toc208320098" w:history="1">
            <w:r w:rsidRPr="00777F86">
              <w:rPr>
                <w:rStyle w:val="aff"/>
                <w:noProof/>
                <w:lang w:eastAsia="ja-JP"/>
              </w:rPr>
              <w:t xml:space="preserve">4-2. </w:t>
            </w:r>
            <w:r w:rsidRPr="00777F86">
              <w:rPr>
                <w:rStyle w:val="aff"/>
                <w:noProof/>
                <w:lang w:eastAsia="ja-JP"/>
              </w:rPr>
              <w:t>生成</w:t>
            </w:r>
            <w:r w:rsidRPr="00777F86">
              <w:rPr>
                <w:rStyle w:val="aff"/>
                <w:noProof/>
                <w:lang w:eastAsia="ja-JP"/>
              </w:rPr>
              <w:t>AI</w:t>
            </w:r>
            <w:r w:rsidRPr="00777F86">
              <w:rPr>
                <w:rStyle w:val="aff"/>
                <w:noProof/>
                <w:lang w:eastAsia="ja-JP"/>
              </w:rPr>
              <w:t>モデルにおける追加改修</w:t>
            </w:r>
            <w:r>
              <w:rPr>
                <w:noProof/>
                <w:webHidden/>
              </w:rPr>
              <w:tab/>
            </w:r>
            <w:r>
              <w:rPr>
                <w:noProof/>
                <w:webHidden/>
              </w:rPr>
              <w:fldChar w:fldCharType="begin"/>
            </w:r>
            <w:r>
              <w:rPr>
                <w:noProof/>
                <w:webHidden/>
              </w:rPr>
              <w:instrText xml:space="preserve"> PAGEREF _Toc208320098 \h </w:instrText>
            </w:r>
            <w:r>
              <w:rPr>
                <w:noProof/>
                <w:webHidden/>
              </w:rPr>
            </w:r>
            <w:r>
              <w:rPr>
                <w:noProof/>
                <w:webHidden/>
              </w:rPr>
              <w:fldChar w:fldCharType="separate"/>
            </w:r>
            <w:r>
              <w:rPr>
                <w:noProof/>
                <w:webHidden/>
              </w:rPr>
              <w:t>3</w:t>
            </w:r>
            <w:r>
              <w:rPr>
                <w:noProof/>
                <w:webHidden/>
              </w:rPr>
              <w:fldChar w:fldCharType="end"/>
            </w:r>
          </w:hyperlink>
        </w:p>
        <w:p w14:paraId="5B591EAD" w14:textId="13DA60B6" w:rsidR="0075435F" w:rsidRDefault="0075435F">
          <w:pPr>
            <w:pStyle w:val="2f2"/>
            <w:tabs>
              <w:tab w:val="right" w:leader="dot" w:pos="8630"/>
            </w:tabs>
            <w:rPr>
              <w:noProof/>
              <w:kern w:val="2"/>
              <w:sz w:val="21"/>
              <w:szCs w:val="24"/>
              <w:lang w:eastAsia="ja-JP"/>
              <w14:ligatures w14:val="standardContextual"/>
            </w:rPr>
          </w:pPr>
          <w:hyperlink w:anchor="_Toc208320099" w:history="1">
            <w:r w:rsidRPr="00777F86">
              <w:rPr>
                <w:rStyle w:val="aff"/>
                <w:noProof/>
                <w:lang w:eastAsia="ja-JP"/>
              </w:rPr>
              <w:t xml:space="preserve">4-2-1. </w:t>
            </w:r>
            <w:r w:rsidRPr="00777F86">
              <w:rPr>
                <w:rStyle w:val="aff"/>
                <w:noProof/>
                <w:lang w:eastAsia="ja-JP"/>
              </w:rPr>
              <w:t>概要</w:t>
            </w:r>
            <w:r>
              <w:rPr>
                <w:noProof/>
                <w:webHidden/>
              </w:rPr>
              <w:tab/>
            </w:r>
            <w:r>
              <w:rPr>
                <w:noProof/>
                <w:webHidden/>
              </w:rPr>
              <w:fldChar w:fldCharType="begin"/>
            </w:r>
            <w:r>
              <w:rPr>
                <w:noProof/>
                <w:webHidden/>
              </w:rPr>
              <w:instrText xml:space="preserve"> PAGEREF _Toc208320099 \h </w:instrText>
            </w:r>
            <w:r>
              <w:rPr>
                <w:noProof/>
                <w:webHidden/>
              </w:rPr>
            </w:r>
            <w:r>
              <w:rPr>
                <w:noProof/>
                <w:webHidden/>
              </w:rPr>
              <w:fldChar w:fldCharType="separate"/>
            </w:r>
            <w:r>
              <w:rPr>
                <w:noProof/>
                <w:webHidden/>
              </w:rPr>
              <w:t>3</w:t>
            </w:r>
            <w:r>
              <w:rPr>
                <w:noProof/>
                <w:webHidden/>
              </w:rPr>
              <w:fldChar w:fldCharType="end"/>
            </w:r>
          </w:hyperlink>
        </w:p>
        <w:p w14:paraId="04FAAC3E" w14:textId="5858DDDA" w:rsidR="0075435F" w:rsidRDefault="0075435F">
          <w:pPr>
            <w:pStyle w:val="3e"/>
            <w:tabs>
              <w:tab w:val="right" w:leader="dot" w:pos="8630"/>
            </w:tabs>
            <w:rPr>
              <w:noProof/>
              <w:kern w:val="2"/>
              <w:sz w:val="21"/>
              <w:szCs w:val="24"/>
              <w:lang w:eastAsia="ja-JP"/>
              <w14:ligatures w14:val="standardContextual"/>
            </w:rPr>
          </w:pPr>
          <w:hyperlink w:anchor="_Toc208320100"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_Toc208320100 \h </w:instrText>
            </w:r>
            <w:r>
              <w:rPr>
                <w:noProof/>
                <w:webHidden/>
              </w:rPr>
            </w:r>
            <w:r>
              <w:rPr>
                <w:noProof/>
                <w:webHidden/>
              </w:rPr>
              <w:fldChar w:fldCharType="separate"/>
            </w:r>
            <w:r>
              <w:rPr>
                <w:noProof/>
                <w:webHidden/>
              </w:rPr>
              <w:t>3</w:t>
            </w:r>
            <w:r>
              <w:rPr>
                <w:noProof/>
                <w:webHidden/>
              </w:rPr>
              <w:fldChar w:fldCharType="end"/>
            </w:r>
          </w:hyperlink>
        </w:p>
        <w:p w14:paraId="1FAE6E63" w14:textId="1C1B14B7" w:rsidR="0075435F" w:rsidRDefault="0075435F">
          <w:pPr>
            <w:pStyle w:val="3e"/>
            <w:tabs>
              <w:tab w:val="right" w:leader="dot" w:pos="8630"/>
            </w:tabs>
            <w:rPr>
              <w:noProof/>
              <w:kern w:val="2"/>
              <w:sz w:val="21"/>
              <w:szCs w:val="24"/>
              <w:lang w:eastAsia="ja-JP"/>
              <w14:ligatures w14:val="standardContextual"/>
            </w:rPr>
          </w:pPr>
          <w:hyperlink w:anchor="_Toc208320101"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_Toc208320101 \h </w:instrText>
            </w:r>
            <w:r>
              <w:rPr>
                <w:noProof/>
                <w:webHidden/>
              </w:rPr>
            </w:r>
            <w:r>
              <w:rPr>
                <w:noProof/>
                <w:webHidden/>
              </w:rPr>
              <w:fldChar w:fldCharType="separate"/>
            </w:r>
            <w:r>
              <w:rPr>
                <w:noProof/>
                <w:webHidden/>
              </w:rPr>
              <w:t>3</w:t>
            </w:r>
            <w:r>
              <w:rPr>
                <w:noProof/>
                <w:webHidden/>
              </w:rPr>
              <w:fldChar w:fldCharType="end"/>
            </w:r>
          </w:hyperlink>
        </w:p>
        <w:p w14:paraId="01CD97B9" w14:textId="69D56F1F" w:rsidR="0075435F" w:rsidRDefault="0075435F">
          <w:pPr>
            <w:pStyle w:val="2f2"/>
            <w:tabs>
              <w:tab w:val="right" w:leader="dot" w:pos="8630"/>
            </w:tabs>
            <w:rPr>
              <w:noProof/>
              <w:kern w:val="2"/>
              <w:sz w:val="21"/>
              <w:szCs w:val="24"/>
              <w:lang w:eastAsia="ja-JP"/>
              <w14:ligatures w14:val="standardContextual"/>
            </w:rPr>
          </w:pPr>
          <w:hyperlink w:anchor="_Toc208320102" w:history="1">
            <w:r w:rsidRPr="00777F86">
              <w:rPr>
                <w:rStyle w:val="aff"/>
                <w:noProof/>
                <w:lang w:eastAsia="ja-JP"/>
              </w:rPr>
              <w:t xml:space="preserve">4-2-2. </w:t>
            </w:r>
            <w:r w:rsidRPr="00777F86">
              <w:rPr>
                <w:rStyle w:val="aff"/>
                <w:noProof/>
                <w:lang w:eastAsia="ja-JP"/>
              </w:rPr>
              <w:t>サイト構成（面接練習ページ／設定）</w:t>
            </w:r>
            <w:r>
              <w:rPr>
                <w:noProof/>
                <w:webHidden/>
              </w:rPr>
              <w:tab/>
            </w:r>
            <w:r>
              <w:rPr>
                <w:noProof/>
                <w:webHidden/>
              </w:rPr>
              <w:fldChar w:fldCharType="begin"/>
            </w:r>
            <w:r>
              <w:rPr>
                <w:noProof/>
                <w:webHidden/>
              </w:rPr>
              <w:instrText xml:space="preserve"> PAGEREF _Toc208320102 \h </w:instrText>
            </w:r>
            <w:r>
              <w:rPr>
                <w:noProof/>
                <w:webHidden/>
              </w:rPr>
            </w:r>
            <w:r>
              <w:rPr>
                <w:noProof/>
                <w:webHidden/>
              </w:rPr>
              <w:fldChar w:fldCharType="separate"/>
            </w:r>
            <w:r>
              <w:rPr>
                <w:noProof/>
                <w:webHidden/>
              </w:rPr>
              <w:t>3</w:t>
            </w:r>
            <w:r>
              <w:rPr>
                <w:noProof/>
                <w:webHidden/>
              </w:rPr>
              <w:fldChar w:fldCharType="end"/>
            </w:r>
          </w:hyperlink>
        </w:p>
        <w:p w14:paraId="474239D2" w14:textId="072BB158" w:rsidR="0075435F" w:rsidRDefault="0075435F">
          <w:pPr>
            <w:pStyle w:val="3e"/>
            <w:tabs>
              <w:tab w:val="right" w:leader="dot" w:pos="8630"/>
            </w:tabs>
            <w:rPr>
              <w:noProof/>
              <w:kern w:val="2"/>
              <w:sz w:val="21"/>
              <w:szCs w:val="24"/>
              <w:lang w:eastAsia="ja-JP"/>
              <w14:ligatures w14:val="standardContextual"/>
            </w:rPr>
          </w:pPr>
          <w:hyperlink w:anchor="_Toc208320103"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_Toc208320103 \h </w:instrText>
            </w:r>
            <w:r>
              <w:rPr>
                <w:noProof/>
                <w:webHidden/>
              </w:rPr>
            </w:r>
            <w:r>
              <w:rPr>
                <w:noProof/>
                <w:webHidden/>
              </w:rPr>
              <w:fldChar w:fldCharType="separate"/>
            </w:r>
            <w:r>
              <w:rPr>
                <w:noProof/>
                <w:webHidden/>
              </w:rPr>
              <w:t>3</w:t>
            </w:r>
            <w:r>
              <w:rPr>
                <w:noProof/>
                <w:webHidden/>
              </w:rPr>
              <w:fldChar w:fldCharType="end"/>
            </w:r>
          </w:hyperlink>
        </w:p>
        <w:p w14:paraId="52B10E2C" w14:textId="3C85DED9" w:rsidR="0075435F" w:rsidRDefault="0075435F">
          <w:pPr>
            <w:pStyle w:val="3e"/>
            <w:tabs>
              <w:tab w:val="right" w:leader="dot" w:pos="8630"/>
            </w:tabs>
            <w:rPr>
              <w:noProof/>
              <w:kern w:val="2"/>
              <w:sz w:val="21"/>
              <w:szCs w:val="24"/>
              <w:lang w:eastAsia="ja-JP"/>
              <w14:ligatures w14:val="standardContextual"/>
            </w:rPr>
          </w:pPr>
          <w:hyperlink w:anchor="_Toc208320104"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_Toc208320104 \h </w:instrText>
            </w:r>
            <w:r>
              <w:rPr>
                <w:noProof/>
                <w:webHidden/>
              </w:rPr>
            </w:r>
            <w:r>
              <w:rPr>
                <w:noProof/>
                <w:webHidden/>
              </w:rPr>
              <w:fldChar w:fldCharType="separate"/>
            </w:r>
            <w:r>
              <w:rPr>
                <w:noProof/>
                <w:webHidden/>
              </w:rPr>
              <w:t>3</w:t>
            </w:r>
            <w:r>
              <w:rPr>
                <w:noProof/>
                <w:webHidden/>
              </w:rPr>
              <w:fldChar w:fldCharType="end"/>
            </w:r>
          </w:hyperlink>
        </w:p>
        <w:p w14:paraId="6D799981" w14:textId="2F5571A9" w:rsidR="0075435F" w:rsidRDefault="0075435F">
          <w:pPr>
            <w:pStyle w:val="2f2"/>
            <w:tabs>
              <w:tab w:val="right" w:leader="dot" w:pos="8630"/>
            </w:tabs>
            <w:rPr>
              <w:noProof/>
              <w:kern w:val="2"/>
              <w:sz w:val="21"/>
              <w:szCs w:val="24"/>
              <w:lang w:eastAsia="ja-JP"/>
              <w14:ligatures w14:val="standardContextual"/>
            </w:rPr>
          </w:pPr>
          <w:hyperlink w:anchor="_Toc208320105" w:history="1">
            <w:r w:rsidRPr="00777F86">
              <w:rPr>
                <w:rStyle w:val="aff"/>
                <w:noProof/>
                <w:lang w:eastAsia="ja-JP"/>
              </w:rPr>
              <w:t>4-2-3-</w:t>
            </w:r>
            <w:r w:rsidRPr="00777F86">
              <w:rPr>
                <w:rStyle w:val="aff"/>
                <w:noProof/>
                <w:lang w:eastAsia="ja-JP"/>
              </w:rPr>
              <w:t>ア</w:t>
            </w:r>
            <w:r w:rsidRPr="00777F86">
              <w:rPr>
                <w:rStyle w:val="aff"/>
                <w:noProof/>
                <w:lang w:eastAsia="ja-JP"/>
              </w:rPr>
              <w:t xml:space="preserve">. </w:t>
            </w:r>
            <w:r w:rsidRPr="00777F86">
              <w:rPr>
                <w:rStyle w:val="aff"/>
                <w:noProof/>
                <w:lang w:eastAsia="ja-JP"/>
              </w:rPr>
              <w:t>追加機能：</w:t>
            </w:r>
            <w:r w:rsidRPr="00777F86">
              <w:rPr>
                <w:rStyle w:val="aff"/>
                <w:noProof/>
                <w:lang w:eastAsia="ja-JP"/>
              </w:rPr>
              <w:t>LLM</w:t>
            </w:r>
            <w:r>
              <w:rPr>
                <w:noProof/>
                <w:webHidden/>
              </w:rPr>
              <w:tab/>
            </w:r>
            <w:r>
              <w:rPr>
                <w:noProof/>
                <w:webHidden/>
              </w:rPr>
              <w:fldChar w:fldCharType="begin"/>
            </w:r>
            <w:r>
              <w:rPr>
                <w:noProof/>
                <w:webHidden/>
              </w:rPr>
              <w:instrText xml:space="preserve"> PAGEREF _Toc208320105 \h </w:instrText>
            </w:r>
            <w:r>
              <w:rPr>
                <w:noProof/>
                <w:webHidden/>
              </w:rPr>
            </w:r>
            <w:r>
              <w:rPr>
                <w:noProof/>
                <w:webHidden/>
              </w:rPr>
              <w:fldChar w:fldCharType="separate"/>
            </w:r>
            <w:r>
              <w:rPr>
                <w:noProof/>
                <w:webHidden/>
              </w:rPr>
              <w:t>3</w:t>
            </w:r>
            <w:r>
              <w:rPr>
                <w:noProof/>
                <w:webHidden/>
              </w:rPr>
              <w:fldChar w:fldCharType="end"/>
            </w:r>
          </w:hyperlink>
        </w:p>
        <w:p w14:paraId="6D02DCCD" w14:textId="30F3D829" w:rsidR="0075435F" w:rsidRDefault="0075435F">
          <w:pPr>
            <w:pStyle w:val="3e"/>
            <w:tabs>
              <w:tab w:val="right" w:leader="dot" w:pos="8630"/>
            </w:tabs>
            <w:rPr>
              <w:noProof/>
              <w:kern w:val="2"/>
              <w:sz w:val="21"/>
              <w:szCs w:val="24"/>
              <w:lang w:eastAsia="ja-JP"/>
              <w14:ligatures w14:val="standardContextual"/>
            </w:rPr>
          </w:pPr>
          <w:hyperlink w:anchor="_Toc208320106"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_Toc208320106 \h </w:instrText>
            </w:r>
            <w:r>
              <w:rPr>
                <w:noProof/>
                <w:webHidden/>
              </w:rPr>
            </w:r>
            <w:r>
              <w:rPr>
                <w:noProof/>
                <w:webHidden/>
              </w:rPr>
              <w:fldChar w:fldCharType="separate"/>
            </w:r>
            <w:r>
              <w:rPr>
                <w:noProof/>
                <w:webHidden/>
              </w:rPr>
              <w:t>3</w:t>
            </w:r>
            <w:r>
              <w:rPr>
                <w:noProof/>
                <w:webHidden/>
              </w:rPr>
              <w:fldChar w:fldCharType="end"/>
            </w:r>
          </w:hyperlink>
        </w:p>
        <w:p w14:paraId="21DD96E4" w14:textId="5C6B8D1C" w:rsidR="0075435F" w:rsidRDefault="0075435F">
          <w:pPr>
            <w:pStyle w:val="3e"/>
            <w:tabs>
              <w:tab w:val="right" w:leader="dot" w:pos="8630"/>
            </w:tabs>
            <w:rPr>
              <w:noProof/>
              <w:kern w:val="2"/>
              <w:sz w:val="21"/>
              <w:szCs w:val="24"/>
              <w:lang w:eastAsia="ja-JP"/>
              <w14:ligatures w14:val="standardContextual"/>
            </w:rPr>
          </w:pPr>
          <w:hyperlink w:anchor="_Toc208320107"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_Toc208320107 \h </w:instrText>
            </w:r>
            <w:r>
              <w:rPr>
                <w:noProof/>
                <w:webHidden/>
              </w:rPr>
            </w:r>
            <w:r>
              <w:rPr>
                <w:noProof/>
                <w:webHidden/>
              </w:rPr>
              <w:fldChar w:fldCharType="separate"/>
            </w:r>
            <w:r>
              <w:rPr>
                <w:noProof/>
                <w:webHidden/>
              </w:rPr>
              <w:t>3</w:t>
            </w:r>
            <w:r>
              <w:rPr>
                <w:noProof/>
                <w:webHidden/>
              </w:rPr>
              <w:fldChar w:fldCharType="end"/>
            </w:r>
          </w:hyperlink>
        </w:p>
        <w:p w14:paraId="4CF26A64" w14:textId="27376039" w:rsidR="0075435F" w:rsidRDefault="0075435F">
          <w:pPr>
            <w:pStyle w:val="2f2"/>
            <w:tabs>
              <w:tab w:val="right" w:leader="dot" w:pos="8630"/>
            </w:tabs>
            <w:rPr>
              <w:noProof/>
              <w:kern w:val="2"/>
              <w:sz w:val="21"/>
              <w:szCs w:val="24"/>
              <w:lang w:eastAsia="ja-JP"/>
              <w14:ligatures w14:val="standardContextual"/>
            </w:rPr>
          </w:pPr>
          <w:hyperlink w:anchor="_Toc208320108" w:history="1">
            <w:r w:rsidRPr="00777F86">
              <w:rPr>
                <w:rStyle w:val="aff"/>
                <w:noProof/>
                <w:lang w:eastAsia="ja-JP"/>
              </w:rPr>
              <w:t>4-2-3-</w:t>
            </w:r>
            <w:r w:rsidRPr="00777F86">
              <w:rPr>
                <w:rStyle w:val="aff"/>
                <w:noProof/>
                <w:lang w:eastAsia="ja-JP"/>
              </w:rPr>
              <w:t>イ</w:t>
            </w:r>
            <w:r w:rsidRPr="00777F86">
              <w:rPr>
                <w:rStyle w:val="aff"/>
                <w:noProof/>
                <w:lang w:eastAsia="ja-JP"/>
              </w:rPr>
              <w:t xml:space="preserve">. </w:t>
            </w:r>
            <w:r w:rsidRPr="00777F86">
              <w:rPr>
                <w:rStyle w:val="aff"/>
                <w:noProof/>
                <w:lang w:eastAsia="ja-JP"/>
              </w:rPr>
              <w:t>追加機能：</w:t>
            </w:r>
            <w:r w:rsidRPr="00777F86">
              <w:rPr>
                <w:rStyle w:val="aff"/>
                <w:noProof/>
                <w:lang w:eastAsia="ja-JP"/>
              </w:rPr>
              <w:t>Hybrid RAG</w:t>
            </w:r>
            <w:r>
              <w:rPr>
                <w:noProof/>
                <w:webHidden/>
              </w:rPr>
              <w:tab/>
            </w:r>
            <w:r>
              <w:rPr>
                <w:noProof/>
                <w:webHidden/>
              </w:rPr>
              <w:fldChar w:fldCharType="begin"/>
            </w:r>
            <w:r>
              <w:rPr>
                <w:noProof/>
                <w:webHidden/>
              </w:rPr>
              <w:instrText xml:space="preserve"> PAGEREF _Toc208320108 \h </w:instrText>
            </w:r>
            <w:r>
              <w:rPr>
                <w:noProof/>
                <w:webHidden/>
              </w:rPr>
            </w:r>
            <w:r>
              <w:rPr>
                <w:noProof/>
                <w:webHidden/>
              </w:rPr>
              <w:fldChar w:fldCharType="separate"/>
            </w:r>
            <w:r>
              <w:rPr>
                <w:noProof/>
                <w:webHidden/>
              </w:rPr>
              <w:t>3</w:t>
            </w:r>
            <w:r>
              <w:rPr>
                <w:noProof/>
                <w:webHidden/>
              </w:rPr>
              <w:fldChar w:fldCharType="end"/>
            </w:r>
          </w:hyperlink>
        </w:p>
        <w:p w14:paraId="0AE855B3" w14:textId="6850A09A" w:rsidR="0075435F" w:rsidRDefault="0075435F">
          <w:pPr>
            <w:pStyle w:val="3e"/>
            <w:tabs>
              <w:tab w:val="right" w:leader="dot" w:pos="8630"/>
            </w:tabs>
            <w:rPr>
              <w:noProof/>
              <w:kern w:val="2"/>
              <w:sz w:val="21"/>
              <w:szCs w:val="24"/>
              <w:lang w:eastAsia="ja-JP"/>
              <w14:ligatures w14:val="standardContextual"/>
            </w:rPr>
          </w:pPr>
          <w:hyperlink w:anchor="_Toc208320109"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_Toc208320109 \h </w:instrText>
            </w:r>
            <w:r>
              <w:rPr>
                <w:noProof/>
                <w:webHidden/>
              </w:rPr>
            </w:r>
            <w:r>
              <w:rPr>
                <w:noProof/>
                <w:webHidden/>
              </w:rPr>
              <w:fldChar w:fldCharType="separate"/>
            </w:r>
            <w:r>
              <w:rPr>
                <w:noProof/>
                <w:webHidden/>
              </w:rPr>
              <w:t>3</w:t>
            </w:r>
            <w:r>
              <w:rPr>
                <w:noProof/>
                <w:webHidden/>
              </w:rPr>
              <w:fldChar w:fldCharType="end"/>
            </w:r>
          </w:hyperlink>
        </w:p>
        <w:p w14:paraId="0E2C5F90" w14:textId="1D71400D" w:rsidR="0075435F" w:rsidRDefault="0075435F">
          <w:pPr>
            <w:pStyle w:val="3e"/>
            <w:tabs>
              <w:tab w:val="right" w:leader="dot" w:pos="8630"/>
            </w:tabs>
            <w:rPr>
              <w:noProof/>
              <w:kern w:val="2"/>
              <w:sz w:val="21"/>
              <w:szCs w:val="24"/>
              <w:lang w:eastAsia="ja-JP"/>
              <w14:ligatures w14:val="standardContextual"/>
            </w:rPr>
          </w:pPr>
          <w:hyperlink w:anchor="_Toc208320110"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_Toc208320110 \h </w:instrText>
            </w:r>
            <w:r>
              <w:rPr>
                <w:noProof/>
                <w:webHidden/>
              </w:rPr>
            </w:r>
            <w:r>
              <w:rPr>
                <w:noProof/>
                <w:webHidden/>
              </w:rPr>
              <w:fldChar w:fldCharType="separate"/>
            </w:r>
            <w:r>
              <w:rPr>
                <w:noProof/>
                <w:webHidden/>
              </w:rPr>
              <w:t>4</w:t>
            </w:r>
            <w:r>
              <w:rPr>
                <w:noProof/>
                <w:webHidden/>
              </w:rPr>
              <w:fldChar w:fldCharType="end"/>
            </w:r>
          </w:hyperlink>
        </w:p>
        <w:p w14:paraId="575ADF3E" w14:textId="188069D2" w:rsidR="0075435F" w:rsidRDefault="0075435F">
          <w:pPr>
            <w:pStyle w:val="2f2"/>
            <w:tabs>
              <w:tab w:val="right" w:leader="dot" w:pos="8630"/>
            </w:tabs>
            <w:rPr>
              <w:noProof/>
              <w:kern w:val="2"/>
              <w:sz w:val="21"/>
              <w:szCs w:val="24"/>
              <w:lang w:eastAsia="ja-JP"/>
              <w14:ligatures w14:val="standardContextual"/>
            </w:rPr>
          </w:pPr>
          <w:hyperlink w:anchor="_Toc208320111" w:history="1">
            <w:r w:rsidRPr="00777F86">
              <w:rPr>
                <w:rStyle w:val="aff"/>
                <w:noProof/>
                <w:lang w:eastAsia="ja-JP"/>
              </w:rPr>
              <w:t>4-2-3-</w:t>
            </w:r>
            <w:r w:rsidRPr="00777F86">
              <w:rPr>
                <w:rStyle w:val="aff"/>
                <w:noProof/>
                <w:lang w:eastAsia="ja-JP"/>
              </w:rPr>
              <w:t>ウ</w:t>
            </w:r>
            <w:r w:rsidRPr="00777F86">
              <w:rPr>
                <w:rStyle w:val="aff"/>
                <w:noProof/>
                <w:lang w:eastAsia="ja-JP"/>
              </w:rPr>
              <w:t xml:space="preserve">. </w:t>
            </w:r>
            <w:r w:rsidRPr="00777F86">
              <w:rPr>
                <w:rStyle w:val="aff"/>
                <w:noProof/>
                <w:lang w:eastAsia="ja-JP"/>
              </w:rPr>
              <w:t>追加機能：面接練習（音声）</w:t>
            </w:r>
            <w:r>
              <w:rPr>
                <w:noProof/>
                <w:webHidden/>
              </w:rPr>
              <w:tab/>
            </w:r>
            <w:r>
              <w:rPr>
                <w:noProof/>
                <w:webHidden/>
              </w:rPr>
              <w:fldChar w:fldCharType="begin"/>
            </w:r>
            <w:r>
              <w:rPr>
                <w:noProof/>
                <w:webHidden/>
              </w:rPr>
              <w:instrText xml:space="preserve"> PAGEREF _Toc208320111 \h </w:instrText>
            </w:r>
            <w:r>
              <w:rPr>
                <w:noProof/>
                <w:webHidden/>
              </w:rPr>
            </w:r>
            <w:r>
              <w:rPr>
                <w:noProof/>
                <w:webHidden/>
              </w:rPr>
              <w:fldChar w:fldCharType="separate"/>
            </w:r>
            <w:r>
              <w:rPr>
                <w:noProof/>
                <w:webHidden/>
              </w:rPr>
              <w:t>4</w:t>
            </w:r>
            <w:r>
              <w:rPr>
                <w:noProof/>
                <w:webHidden/>
              </w:rPr>
              <w:fldChar w:fldCharType="end"/>
            </w:r>
          </w:hyperlink>
        </w:p>
        <w:p w14:paraId="543335BF" w14:textId="6A5C7BF5" w:rsidR="0075435F" w:rsidRDefault="0075435F">
          <w:pPr>
            <w:pStyle w:val="3e"/>
            <w:tabs>
              <w:tab w:val="right" w:leader="dot" w:pos="8630"/>
            </w:tabs>
            <w:rPr>
              <w:noProof/>
              <w:kern w:val="2"/>
              <w:sz w:val="21"/>
              <w:szCs w:val="24"/>
              <w:lang w:eastAsia="ja-JP"/>
              <w14:ligatures w14:val="standardContextual"/>
            </w:rPr>
          </w:pPr>
          <w:hyperlink w:anchor="_Toc208320112"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_Toc208320112 \h </w:instrText>
            </w:r>
            <w:r>
              <w:rPr>
                <w:noProof/>
                <w:webHidden/>
              </w:rPr>
            </w:r>
            <w:r>
              <w:rPr>
                <w:noProof/>
                <w:webHidden/>
              </w:rPr>
              <w:fldChar w:fldCharType="separate"/>
            </w:r>
            <w:r>
              <w:rPr>
                <w:noProof/>
                <w:webHidden/>
              </w:rPr>
              <w:t>4</w:t>
            </w:r>
            <w:r>
              <w:rPr>
                <w:noProof/>
                <w:webHidden/>
              </w:rPr>
              <w:fldChar w:fldCharType="end"/>
            </w:r>
          </w:hyperlink>
        </w:p>
        <w:p w14:paraId="4BA1D3A0" w14:textId="6B2FD722" w:rsidR="0075435F" w:rsidRDefault="0075435F">
          <w:pPr>
            <w:pStyle w:val="3e"/>
            <w:tabs>
              <w:tab w:val="right" w:leader="dot" w:pos="8630"/>
            </w:tabs>
            <w:rPr>
              <w:noProof/>
              <w:kern w:val="2"/>
              <w:sz w:val="21"/>
              <w:szCs w:val="24"/>
              <w:lang w:eastAsia="ja-JP"/>
              <w14:ligatures w14:val="standardContextual"/>
            </w:rPr>
          </w:pPr>
          <w:hyperlink w:anchor="_Toc208320113"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_Toc208320113 \h </w:instrText>
            </w:r>
            <w:r>
              <w:rPr>
                <w:noProof/>
                <w:webHidden/>
              </w:rPr>
            </w:r>
            <w:r>
              <w:rPr>
                <w:noProof/>
                <w:webHidden/>
              </w:rPr>
              <w:fldChar w:fldCharType="separate"/>
            </w:r>
            <w:r>
              <w:rPr>
                <w:noProof/>
                <w:webHidden/>
              </w:rPr>
              <w:t>4</w:t>
            </w:r>
            <w:r>
              <w:rPr>
                <w:noProof/>
                <w:webHidden/>
              </w:rPr>
              <w:fldChar w:fldCharType="end"/>
            </w:r>
          </w:hyperlink>
        </w:p>
        <w:p w14:paraId="1A4088E7" w14:textId="7EAA58B7" w:rsidR="0075435F" w:rsidRDefault="0075435F">
          <w:pPr>
            <w:pStyle w:val="18"/>
            <w:tabs>
              <w:tab w:val="right" w:leader="dot" w:pos="8630"/>
            </w:tabs>
            <w:rPr>
              <w:noProof/>
              <w:kern w:val="2"/>
              <w:sz w:val="21"/>
              <w:szCs w:val="24"/>
              <w:lang w:eastAsia="ja-JP"/>
              <w14:ligatures w14:val="standardContextual"/>
            </w:rPr>
          </w:pPr>
          <w:hyperlink w:anchor="_Toc208320114" w:history="1">
            <w:r w:rsidRPr="00777F86">
              <w:rPr>
                <w:rStyle w:val="aff"/>
                <w:noProof/>
                <w:lang w:eastAsia="ja-JP"/>
              </w:rPr>
              <w:t xml:space="preserve">4-3. AI </w:t>
            </w:r>
            <w:r w:rsidRPr="00777F86">
              <w:rPr>
                <w:rStyle w:val="aff"/>
                <w:noProof/>
                <w:lang w:eastAsia="ja-JP"/>
              </w:rPr>
              <w:t>チャットボットの追加実装</w:t>
            </w:r>
            <w:r>
              <w:rPr>
                <w:noProof/>
                <w:webHidden/>
              </w:rPr>
              <w:tab/>
            </w:r>
            <w:r>
              <w:rPr>
                <w:noProof/>
                <w:webHidden/>
              </w:rPr>
              <w:fldChar w:fldCharType="begin"/>
            </w:r>
            <w:r>
              <w:rPr>
                <w:noProof/>
                <w:webHidden/>
              </w:rPr>
              <w:instrText xml:space="preserve"> PAGEREF _Toc208320114 \h </w:instrText>
            </w:r>
            <w:r>
              <w:rPr>
                <w:noProof/>
                <w:webHidden/>
              </w:rPr>
            </w:r>
            <w:r>
              <w:rPr>
                <w:noProof/>
                <w:webHidden/>
              </w:rPr>
              <w:fldChar w:fldCharType="separate"/>
            </w:r>
            <w:r>
              <w:rPr>
                <w:noProof/>
                <w:webHidden/>
              </w:rPr>
              <w:t>4</w:t>
            </w:r>
            <w:r>
              <w:rPr>
                <w:noProof/>
                <w:webHidden/>
              </w:rPr>
              <w:fldChar w:fldCharType="end"/>
            </w:r>
          </w:hyperlink>
        </w:p>
        <w:p w14:paraId="38D0CF59" w14:textId="579DFF02" w:rsidR="0075435F" w:rsidRDefault="0075435F">
          <w:pPr>
            <w:pStyle w:val="2f2"/>
            <w:tabs>
              <w:tab w:val="right" w:leader="dot" w:pos="8630"/>
            </w:tabs>
            <w:rPr>
              <w:noProof/>
              <w:kern w:val="2"/>
              <w:sz w:val="21"/>
              <w:szCs w:val="24"/>
              <w:lang w:eastAsia="ja-JP"/>
              <w14:ligatures w14:val="standardContextual"/>
            </w:rPr>
          </w:pPr>
          <w:hyperlink w:anchor="_Toc208320115" w:history="1">
            <w:r w:rsidRPr="00777F86">
              <w:rPr>
                <w:rStyle w:val="aff"/>
                <w:noProof/>
                <w:lang w:eastAsia="ja-JP"/>
              </w:rPr>
              <w:t xml:space="preserve">4-3-1. </w:t>
            </w:r>
            <w:r w:rsidRPr="00777F86">
              <w:rPr>
                <w:rStyle w:val="aff"/>
                <w:noProof/>
                <w:lang w:eastAsia="ja-JP"/>
              </w:rPr>
              <w:t>サイト構成（チャット</w:t>
            </w:r>
            <w:r w:rsidRPr="00777F86">
              <w:rPr>
                <w:rStyle w:val="aff"/>
                <w:noProof/>
                <w:lang w:eastAsia="ja-JP"/>
              </w:rPr>
              <w:t>UI</w:t>
            </w:r>
            <w:r w:rsidRPr="00777F86">
              <w:rPr>
                <w:rStyle w:val="aff"/>
                <w:noProof/>
                <w:lang w:eastAsia="ja-JP"/>
              </w:rPr>
              <w:t>）</w:t>
            </w:r>
            <w:r>
              <w:rPr>
                <w:noProof/>
                <w:webHidden/>
              </w:rPr>
              <w:tab/>
            </w:r>
            <w:r>
              <w:rPr>
                <w:noProof/>
                <w:webHidden/>
              </w:rPr>
              <w:fldChar w:fldCharType="begin"/>
            </w:r>
            <w:r>
              <w:rPr>
                <w:noProof/>
                <w:webHidden/>
              </w:rPr>
              <w:instrText xml:space="preserve"> PAGEREF _Toc208320115 \h </w:instrText>
            </w:r>
            <w:r>
              <w:rPr>
                <w:noProof/>
                <w:webHidden/>
              </w:rPr>
            </w:r>
            <w:r>
              <w:rPr>
                <w:noProof/>
                <w:webHidden/>
              </w:rPr>
              <w:fldChar w:fldCharType="separate"/>
            </w:r>
            <w:r>
              <w:rPr>
                <w:noProof/>
                <w:webHidden/>
              </w:rPr>
              <w:t>4</w:t>
            </w:r>
            <w:r>
              <w:rPr>
                <w:noProof/>
                <w:webHidden/>
              </w:rPr>
              <w:fldChar w:fldCharType="end"/>
            </w:r>
          </w:hyperlink>
        </w:p>
        <w:p w14:paraId="3DAF6379" w14:textId="1408AF69" w:rsidR="0075435F" w:rsidRDefault="0075435F">
          <w:pPr>
            <w:pStyle w:val="3e"/>
            <w:tabs>
              <w:tab w:val="right" w:leader="dot" w:pos="8630"/>
            </w:tabs>
            <w:rPr>
              <w:noProof/>
              <w:kern w:val="2"/>
              <w:sz w:val="21"/>
              <w:szCs w:val="24"/>
              <w:lang w:eastAsia="ja-JP"/>
              <w14:ligatures w14:val="standardContextual"/>
            </w:rPr>
          </w:pPr>
          <w:hyperlink w:anchor="_Toc208320116"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_Toc208320116 \h </w:instrText>
            </w:r>
            <w:r>
              <w:rPr>
                <w:noProof/>
                <w:webHidden/>
              </w:rPr>
            </w:r>
            <w:r>
              <w:rPr>
                <w:noProof/>
                <w:webHidden/>
              </w:rPr>
              <w:fldChar w:fldCharType="separate"/>
            </w:r>
            <w:r>
              <w:rPr>
                <w:noProof/>
                <w:webHidden/>
              </w:rPr>
              <w:t>4</w:t>
            </w:r>
            <w:r>
              <w:rPr>
                <w:noProof/>
                <w:webHidden/>
              </w:rPr>
              <w:fldChar w:fldCharType="end"/>
            </w:r>
          </w:hyperlink>
        </w:p>
        <w:p w14:paraId="0C87E024" w14:textId="64222679" w:rsidR="0075435F" w:rsidRDefault="0075435F">
          <w:pPr>
            <w:pStyle w:val="3e"/>
            <w:tabs>
              <w:tab w:val="right" w:leader="dot" w:pos="8630"/>
            </w:tabs>
            <w:rPr>
              <w:noProof/>
              <w:kern w:val="2"/>
              <w:sz w:val="21"/>
              <w:szCs w:val="24"/>
              <w:lang w:eastAsia="ja-JP"/>
              <w14:ligatures w14:val="standardContextual"/>
            </w:rPr>
          </w:pPr>
          <w:hyperlink w:anchor="_Toc208320117"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_Toc208320117 \h </w:instrText>
            </w:r>
            <w:r>
              <w:rPr>
                <w:noProof/>
                <w:webHidden/>
              </w:rPr>
            </w:r>
            <w:r>
              <w:rPr>
                <w:noProof/>
                <w:webHidden/>
              </w:rPr>
              <w:fldChar w:fldCharType="separate"/>
            </w:r>
            <w:r>
              <w:rPr>
                <w:noProof/>
                <w:webHidden/>
              </w:rPr>
              <w:t>4</w:t>
            </w:r>
            <w:r>
              <w:rPr>
                <w:noProof/>
                <w:webHidden/>
              </w:rPr>
              <w:fldChar w:fldCharType="end"/>
            </w:r>
          </w:hyperlink>
        </w:p>
        <w:p w14:paraId="53AE8DFC" w14:textId="3F04F7D7" w:rsidR="0075435F" w:rsidRDefault="0075435F">
          <w:pPr>
            <w:pStyle w:val="2f2"/>
            <w:tabs>
              <w:tab w:val="right" w:leader="dot" w:pos="8630"/>
            </w:tabs>
            <w:rPr>
              <w:noProof/>
              <w:kern w:val="2"/>
              <w:sz w:val="21"/>
              <w:szCs w:val="24"/>
              <w:lang w:eastAsia="ja-JP"/>
              <w14:ligatures w14:val="standardContextual"/>
            </w:rPr>
          </w:pPr>
          <w:hyperlink w:anchor="_Toc208320118" w:history="1">
            <w:r w:rsidRPr="00777F86">
              <w:rPr>
                <w:rStyle w:val="aff"/>
                <w:noProof/>
                <w:lang w:eastAsia="ja-JP"/>
              </w:rPr>
              <w:t xml:space="preserve">4-3-2. </w:t>
            </w:r>
            <w:r w:rsidRPr="00777F86">
              <w:rPr>
                <w:rStyle w:val="aff"/>
                <w:noProof/>
                <w:lang w:eastAsia="ja-JP"/>
              </w:rPr>
              <w:t>追加機能（就活アドバイス）</w:t>
            </w:r>
            <w:r>
              <w:rPr>
                <w:noProof/>
                <w:webHidden/>
              </w:rPr>
              <w:tab/>
            </w:r>
            <w:r>
              <w:rPr>
                <w:noProof/>
                <w:webHidden/>
              </w:rPr>
              <w:fldChar w:fldCharType="begin"/>
            </w:r>
            <w:r>
              <w:rPr>
                <w:noProof/>
                <w:webHidden/>
              </w:rPr>
              <w:instrText xml:space="preserve"> PAGEREF _Toc208320118 \h </w:instrText>
            </w:r>
            <w:r>
              <w:rPr>
                <w:noProof/>
                <w:webHidden/>
              </w:rPr>
            </w:r>
            <w:r>
              <w:rPr>
                <w:noProof/>
                <w:webHidden/>
              </w:rPr>
              <w:fldChar w:fldCharType="separate"/>
            </w:r>
            <w:r>
              <w:rPr>
                <w:noProof/>
                <w:webHidden/>
              </w:rPr>
              <w:t>4</w:t>
            </w:r>
            <w:r>
              <w:rPr>
                <w:noProof/>
                <w:webHidden/>
              </w:rPr>
              <w:fldChar w:fldCharType="end"/>
            </w:r>
          </w:hyperlink>
        </w:p>
        <w:p w14:paraId="6A89CC45" w14:textId="18DB9726" w:rsidR="0075435F" w:rsidRDefault="0075435F">
          <w:pPr>
            <w:pStyle w:val="3e"/>
            <w:tabs>
              <w:tab w:val="right" w:leader="dot" w:pos="8630"/>
            </w:tabs>
            <w:rPr>
              <w:noProof/>
              <w:kern w:val="2"/>
              <w:sz w:val="21"/>
              <w:szCs w:val="24"/>
              <w:lang w:eastAsia="ja-JP"/>
              <w14:ligatures w14:val="standardContextual"/>
            </w:rPr>
          </w:pPr>
          <w:hyperlink w:anchor="_Toc208320119"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_Toc208320119 \h </w:instrText>
            </w:r>
            <w:r>
              <w:rPr>
                <w:noProof/>
                <w:webHidden/>
              </w:rPr>
            </w:r>
            <w:r>
              <w:rPr>
                <w:noProof/>
                <w:webHidden/>
              </w:rPr>
              <w:fldChar w:fldCharType="separate"/>
            </w:r>
            <w:r>
              <w:rPr>
                <w:noProof/>
                <w:webHidden/>
              </w:rPr>
              <w:t>4</w:t>
            </w:r>
            <w:r>
              <w:rPr>
                <w:noProof/>
                <w:webHidden/>
              </w:rPr>
              <w:fldChar w:fldCharType="end"/>
            </w:r>
          </w:hyperlink>
        </w:p>
        <w:p w14:paraId="436E5719" w14:textId="7B26D39B" w:rsidR="0075435F" w:rsidRDefault="0075435F">
          <w:pPr>
            <w:pStyle w:val="3e"/>
            <w:tabs>
              <w:tab w:val="right" w:leader="dot" w:pos="8630"/>
            </w:tabs>
            <w:rPr>
              <w:noProof/>
              <w:kern w:val="2"/>
              <w:sz w:val="21"/>
              <w:szCs w:val="24"/>
              <w:lang w:eastAsia="ja-JP"/>
              <w14:ligatures w14:val="standardContextual"/>
            </w:rPr>
          </w:pPr>
          <w:hyperlink w:anchor="_Toc208320120"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_Toc208320120 \h </w:instrText>
            </w:r>
            <w:r>
              <w:rPr>
                <w:noProof/>
                <w:webHidden/>
              </w:rPr>
            </w:r>
            <w:r>
              <w:rPr>
                <w:noProof/>
                <w:webHidden/>
              </w:rPr>
              <w:fldChar w:fldCharType="separate"/>
            </w:r>
            <w:r>
              <w:rPr>
                <w:noProof/>
                <w:webHidden/>
              </w:rPr>
              <w:t>4</w:t>
            </w:r>
            <w:r>
              <w:rPr>
                <w:noProof/>
                <w:webHidden/>
              </w:rPr>
              <w:fldChar w:fldCharType="end"/>
            </w:r>
          </w:hyperlink>
        </w:p>
        <w:p w14:paraId="7B10205D" w14:textId="1DBE2C12" w:rsidR="0075435F" w:rsidRDefault="0075435F">
          <w:pPr>
            <w:pStyle w:val="18"/>
            <w:tabs>
              <w:tab w:val="right" w:leader="dot" w:pos="8630"/>
            </w:tabs>
            <w:rPr>
              <w:noProof/>
              <w:kern w:val="2"/>
              <w:sz w:val="21"/>
              <w:szCs w:val="24"/>
              <w:lang w:eastAsia="ja-JP"/>
              <w14:ligatures w14:val="standardContextual"/>
            </w:rPr>
          </w:pPr>
          <w:hyperlink w:anchor="_Toc208320121" w:history="1">
            <w:r w:rsidRPr="00777F86">
              <w:rPr>
                <w:rStyle w:val="aff"/>
                <w:noProof/>
                <w:lang w:eastAsia="ja-JP"/>
              </w:rPr>
              <w:t xml:space="preserve">4-4. </w:t>
            </w:r>
            <w:r w:rsidRPr="00777F86">
              <w:rPr>
                <w:rStyle w:val="aff"/>
                <w:noProof/>
                <w:lang w:eastAsia="ja-JP"/>
              </w:rPr>
              <w:t>ユーザーインターフェース仕様に関する改修</w:t>
            </w:r>
            <w:r>
              <w:rPr>
                <w:noProof/>
                <w:webHidden/>
              </w:rPr>
              <w:tab/>
            </w:r>
            <w:r>
              <w:rPr>
                <w:noProof/>
                <w:webHidden/>
              </w:rPr>
              <w:fldChar w:fldCharType="begin"/>
            </w:r>
            <w:r>
              <w:rPr>
                <w:noProof/>
                <w:webHidden/>
              </w:rPr>
              <w:instrText xml:space="preserve"> PAGEREF _Toc208320121 \h </w:instrText>
            </w:r>
            <w:r>
              <w:rPr>
                <w:noProof/>
                <w:webHidden/>
              </w:rPr>
            </w:r>
            <w:r>
              <w:rPr>
                <w:noProof/>
                <w:webHidden/>
              </w:rPr>
              <w:fldChar w:fldCharType="separate"/>
            </w:r>
            <w:r>
              <w:rPr>
                <w:noProof/>
                <w:webHidden/>
              </w:rPr>
              <w:t>5</w:t>
            </w:r>
            <w:r>
              <w:rPr>
                <w:noProof/>
                <w:webHidden/>
              </w:rPr>
              <w:fldChar w:fldCharType="end"/>
            </w:r>
          </w:hyperlink>
        </w:p>
        <w:p w14:paraId="34B67829" w14:textId="4E119F90" w:rsidR="0075435F" w:rsidRDefault="0075435F">
          <w:pPr>
            <w:pStyle w:val="2f2"/>
            <w:tabs>
              <w:tab w:val="right" w:leader="dot" w:pos="8630"/>
            </w:tabs>
            <w:rPr>
              <w:noProof/>
              <w:kern w:val="2"/>
              <w:sz w:val="21"/>
              <w:szCs w:val="24"/>
              <w:lang w:eastAsia="ja-JP"/>
              <w14:ligatures w14:val="standardContextual"/>
            </w:rPr>
          </w:pPr>
          <w:hyperlink w:anchor="_Toc208320122" w:history="1">
            <w:r w:rsidRPr="00777F86">
              <w:rPr>
                <w:rStyle w:val="aff"/>
                <w:noProof/>
                <w:lang w:eastAsia="ja-JP"/>
              </w:rPr>
              <w:t xml:space="preserve">4-4-1. </w:t>
            </w:r>
            <w:r w:rsidRPr="00777F86">
              <w:rPr>
                <w:rStyle w:val="aff"/>
                <w:noProof/>
                <w:lang w:eastAsia="ja-JP"/>
              </w:rPr>
              <w:t>概要</w:t>
            </w:r>
            <w:r>
              <w:rPr>
                <w:noProof/>
                <w:webHidden/>
              </w:rPr>
              <w:tab/>
            </w:r>
            <w:r>
              <w:rPr>
                <w:noProof/>
                <w:webHidden/>
              </w:rPr>
              <w:fldChar w:fldCharType="begin"/>
            </w:r>
            <w:r>
              <w:rPr>
                <w:noProof/>
                <w:webHidden/>
              </w:rPr>
              <w:instrText xml:space="preserve"> PAGEREF _Toc208320122 \h </w:instrText>
            </w:r>
            <w:r>
              <w:rPr>
                <w:noProof/>
                <w:webHidden/>
              </w:rPr>
            </w:r>
            <w:r>
              <w:rPr>
                <w:noProof/>
                <w:webHidden/>
              </w:rPr>
              <w:fldChar w:fldCharType="separate"/>
            </w:r>
            <w:r>
              <w:rPr>
                <w:noProof/>
                <w:webHidden/>
              </w:rPr>
              <w:t>5</w:t>
            </w:r>
            <w:r>
              <w:rPr>
                <w:noProof/>
                <w:webHidden/>
              </w:rPr>
              <w:fldChar w:fldCharType="end"/>
            </w:r>
          </w:hyperlink>
        </w:p>
        <w:p w14:paraId="572C97C8" w14:textId="0440BE67" w:rsidR="0075435F" w:rsidRDefault="0075435F">
          <w:pPr>
            <w:pStyle w:val="3e"/>
            <w:tabs>
              <w:tab w:val="right" w:leader="dot" w:pos="8630"/>
            </w:tabs>
            <w:rPr>
              <w:noProof/>
              <w:kern w:val="2"/>
              <w:sz w:val="21"/>
              <w:szCs w:val="24"/>
              <w:lang w:eastAsia="ja-JP"/>
              <w14:ligatures w14:val="standardContextual"/>
            </w:rPr>
          </w:pPr>
          <w:hyperlink w:anchor="_Toc208320123"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_Toc208320123 \h </w:instrText>
            </w:r>
            <w:r>
              <w:rPr>
                <w:noProof/>
                <w:webHidden/>
              </w:rPr>
            </w:r>
            <w:r>
              <w:rPr>
                <w:noProof/>
                <w:webHidden/>
              </w:rPr>
              <w:fldChar w:fldCharType="separate"/>
            </w:r>
            <w:r>
              <w:rPr>
                <w:noProof/>
                <w:webHidden/>
              </w:rPr>
              <w:t>5</w:t>
            </w:r>
            <w:r>
              <w:rPr>
                <w:noProof/>
                <w:webHidden/>
              </w:rPr>
              <w:fldChar w:fldCharType="end"/>
            </w:r>
          </w:hyperlink>
        </w:p>
        <w:p w14:paraId="64C7BA28" w14:textId="04BFDFB0" w:rsidR="0075435F" w:rsidRDefault="0075435F">
          <w:pPr>
            <w:pStyle w:val="3e"/>
            <w:tabs>
              <w:tab w:val="right" w:leader="dot" w:pos="8630"/>
            </w:tabs>
            <w:rPr>
              <w:noProof/>
              <w:kern w:val="2"/>
              <w:sz w:val="21"/>
              <w:szCs w:val="24"/>
              <w:lang w:eastAsia="ja-JP"/>
              <w14:ligatures w14:val="standardContextual"/>
            </w:rPr>
          </w:pPr>
          <w:hyperlink w:anchor="_Toc208320124"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_Toc208320124 \h </w:instrText>
            </w:r>
            <w:r>
              <w:rPr>
                <w:noProof/>
                <w:webHidden/>
              </w:rPr>
            </w:r>
            <w:r>
              <w:rPr>
                <w:noProof/>
                <w:webHidden/>
              </w:rPr>
              <w:fldChar w:fldCharType="separate"/>
            </w:r>
            <w:r>
              <w:rPr>
                <w:noProof/>
                <w:webHidden/>
              </w:rPr>
              <w:t>5</w:t>
            </w:r>
            <w:r>
              <w:rPr>
                <w:noProof/>
                <w:webHidden/>
              </w:rPr>
              <w:fldChar w:fldCharType="end"/>
            </w:r>
          </w:hyperlink>
        </w:p>
        <w:p w14:paraId="5D3D7CF3" w14:textId="0A0A7F6E" w:rsidR="0075435F" w:rsidRDefault="0075435F">
          <w:pPr>
            <w:pStyle w:val="2f2"/>
            <w:tabs>
              <w:tab w:val="right" w:leader="dot" w:pos="8630"/>
            </w:tabs>
            <w:rPr>
              <w:noProof/>
              <w:kern w:val="2"/>
              <w:sz w:val="21"/>
              <w:szCs w:val="24"/>
              <w:lang w:eastAsia="ja-JP"/>
              <w14:ligatures w14:val="standardContextual"/>
            </w:rPr>
          </w:pPr>
          <w:hyperlink w:anchor="_Toc208320125" w:history="1">
            <w:r w:rsidRPr="00777F86">
              <w:rPr>
                <w:rStyle w:val="aff"/>
                <w:noProof/>
                <w:lang w:eastAsia="ja-JP"/>
              </w:rPr>
              <w:t xml:space="preserve">4-4-2-a. </w:t>
            </w:r>
            <w:r w:rsidRPr="00777F86">
              <w:rPr>
                <w:rStyle w:val="aff"/>
                <w:noProof/>
                <w:lang w:eastAsia="ja-JP"/>
              </w:rPr>
              <w:t>サイト構成：トップページ</w:t>
            </w:r>
            <w:r>
              <w:rPr>
                <w:noProof/>
                <w:webHidden/>
              </w:rPr>
              <w:tab/>
            </w:r>
            <w:r>
              <w:rPr>
                <w:noProof/>
                <w:webHidden/>
              </w:rPr>
              <w:fldChar w:fldCharType="begin"/>
            </w:r>
            <w:r>
              <w:rPr>
                <w:noProof/>
                <w:webHidden/>
              </w:rPr>
              <w:instrText xml:space="preserve"> PAGEREF _Toc208320125 \h </w:instrText>
            </w:r>
            <w:r>
              <w:rPr>
                <w:noProof/>
                <w:webHidden/>
              </w:rPr>
            </w:r>
            <w:r>
              <w:rPr>
                <w:noProof/>
                <w:webHidden/>
              </w:rPr>
              <w:fldChar w:fldCharType="separate"/>
            </w:r>
            <w:r>
              <w:rPr>
                <w:noProof/>
                <w:webHidden/>
              </w:rPr>
              <w:t>5</w:t>
            </w:r>
            <w:r>
              <w:rPr>
                <w:noProof/>
                <w:webHidden/>
              </w:rPr>
              <w:fldChar w:fldCharType="end"/>
            </w:r>
          </w:hyperlink>
        </w:p>
        <w:p w14:paraId="1AEF701D" w14:textId="2F10E913" w:rsidR="0075435F" w:rsidRDefault="0075435F">
          <w:pPr>
            <w:pStyle w:val="3e"/>
            <w:tabs>
              <w:tab w:val="right" w:leader="dot" w:pos="8630"/>
            </w:tabs>
            <w:rPr>
              <w:noProof/>
              <w:kern w:val="2"/>
              <w:sz w:val="21"/>
              <w:szCs w:val="24"/>
              <w:lang w:eastAsia="ja-JP"/>
              <w14:ligatures w14:val="standardContextual"/>
            </w:rPr>
          </w:pPr>
          <w:hyperlink w:anchor="_Toc208320126"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_Toc208320126 \h </w:instrText>
            </w:r>
            <w:r>
              <w:rPr>
                <w:noProof/>
                <w:webHidden/>
              </w:rPr>
            </w:r>
            <w:r>
              <w:rPr>
                <w:noProof/>
                <w:webHidden/>
              </w:rPr>
              <w:fldChar w:fldCharType="separate"/>
            </w:r>
            <w:r>
              <w:rPr>
                <w:noProof/>
                <w:webHidden/>
              </w:rPr>
              <w:t>5</w:t>
            </w:r>
            <w:r>
              <w:rPr>
                <w:noProof/>
                <w:webHidden/>
              </w:rPr>
              <w:fldChar w:fldCharType="end"/>
            </w:r>
          </w:hyperlink>
        </w:p>
        <w:p w14:paraId="6EACC958" w14:textId="07AF7293" w:rsidR="0075435F" w:rsidRDefault="0075435F">
          <w:pPr>
            <w:pStyle w:val="3e"/>
            <w:tabs>
              <w:tab w:val="right" w:leader="dot" w:pos="8630"/>
            </w:tabs>
            <w:rPr>
              <w:noProof/>
              <w:kern w:val="2"/>
              <w:sz w:val="21"/>
              <w:szCs w:val="24"/>
              <w:lang w:eastAsia="ja-JP"/>
              <w14:ligatures w14:val="standardContextual"/>
            </w:rPr>
          </w:pPr>
          <w:hyperlink w:anchor="_Toc208320127"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_Toc208320127 \h </w:instrText>
            </w:r>
            <w:r>
              <w:rPr>
                <w:noProof/>
                <w:webHidden/>
              </w:rPr>
            </w:r>
            <w:r>
              <w:rPr>
                <w:noProof/>
                <w:webHidden/>
              </w:rPr>
              <w:fldChar w:fldCharType="separate"/>
            </w:r>
            <w:r>
              <w:rPr>
                <w:noProof/>
                <w:webHidden/>
              </w:rPr>
              <w:t>5</w:t>
            </w:r>
            <w:r>
              <w:rPr>
                <w:noProof/>
                <w:webHidden/>
              </w:rPr>
              <w:fldChar w:fldCharType="end"/>
            </w:r>
          </w:hyperlink>
        </w:p>
        <w:p w14:paraId="75B539BD" w14:textId="3DD6ABF4" w:rsidR="0075435F" w:rsidRDefault="0075435F">
          <w:pPr>
            <w:pStyle w:val="2f2"/>
            <w:tabs>
              <w:tab w:val="right" w:leader="dot" w:pos="8630"/>
            </w:tabs>
            <w:rPr>
              <w:noProof/>
              <w:kern w:val="2"/>
              <w:sz w:val="21"/>
              <w:szCs w:val="24"/>
              <w:lang w:eastAsia="ja-JP"/>
              <w14:ligatures w14:val="standardContextual"/>
            </w:rPr>
          </w:pPr>
          <w:hyperlink w:anchor="_Toc208320128" w:history="1">
            <w:r w:rsidRPr="00777F86">
              <w:rPr>
                <w:rStyle w:val="aff"/>
                <w:noProof/>
                <w:lang w:eastAsia="ja-JP"/>
              </w:rPr>
              <w:t xml:space="preserve">4-4-2-b. </w:t>
            </w:r>
            <w:r w:rsidRPr="00777F86">
              <w:rPr>
                <w:rStyle w:val="aff"/>
                <w:noProof/>
                <w:lang w:eastAsia="ja-JP"/>
              </w:rPr>
              <w:t>サイト構成：サイドメニュー</w:t>
            </w:r>
            <w:r>
              <w:rPr>
                <w:noProof/>
                <w:webHidden/>
              </w:rPr>
              <w:tab/>
            </w:r>
            <w:r>
              <w:rPr>
                <w:noProof/>
                <w:webHidden/>
              </w:rPr>
              <w:fldChar w:fldCharType="begin"/>
            </w:r>
            <w:r>
              <w:rPr>
                <w:noProof/>
                <w:webHidden/>
              </w:rPr>
              <w:instrText xml:space="preserve"> PAGEREF _Toc208320128 \h </w:instrText>
            </w:r>
            <w:r>
              <w:rPr>
                <w:noProof/>
                <w:webHidden/>
              </w:rPr>
            </w:r>
            <w:r>
              <w:rPr>
                <w:noProof/>
                <w:webHidden/>
              </w:rPr>
              <w:fldChar w:fldCharType="separate"/>
            </w:r>
            <w:r>
              <w:rPr>
                <w:noProof/>
                <w:webHidden/>
              </w:rPr>
              <w:t>5</w:t>
            </w:r>
            <w:r>
              <w:rPr>
                <w:noProof/>
                <w:webHidden/>
              </w:rPr>
              <w:fldChar w:fldCharType="end"/>
            </w:r>
          </w:hyperlink>
        </w:p>
        <w:p w14:paraId="447502C4" w14:textId="6DA8E73D" w:rsidR="0075435F" w:rsidRDefault="0075435F">
          <w:pPr>
            <w:pStyle w:val="3e"/>
            <w:tabs>
              <w:tab w:val="right" w:leader="dot" w:pos="8630"/>
            </w:tabs>
            <w:rPr>
              <w:noProof/>
              <w:kern w:val="2"/>
              <w:sz w:val="21"/>
              <w:szCs w:val="24"/>
              <w:lang w:eastAsia="ja-JP"/>
              <w14:ligatures w14:val="standardContextual"/>
            </w:rPr>
          </w:pPr>
          <w:hyperlink w:anchor="_Toc208320129"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_Toc208320129 \h </w:instrText>
            </w:r>
            <w:r>
              <w:rPr>
                <w:noProof/>
                <w:webHidden/>
              </w:rPr>
            </w:r>
            <w:r>
              <w:rPr>
                <w:noProof/>
                <w:webHidden/>
              </w:rPr>
              <w:fldChar w:fldCharType="separate"/>
            </w:r>
            <w:r>
              <w:rPr>
                <w:noProof/>
                <w:webHidden/>
              </w:rPr>
              <w:t>5</w:t>
            </w:r>
            <w:r>
              <w:rPr>
                <w:noProof/>
                <w:webHidden/>
              </w:rPr>
              <w:fldChar w:fldCharType="end"/>
            </w:r>
          </w:hyperlink>
        </w:p>
        <w:p w14:paraId="57F803D3" w14:textId="5BA9EDF4" w:rsidR="0075435F" w:rsidRDefault="0075435F">
          <w:pPr>
            <w:pStyle w:val="3e"/>
            <w:tabs>
              <w:tab w:val="right" w:leader="dot" w:pos="8630"/>
            </w:tabs>
            <w:rPr>
              <w:noProof/>
              <w:kern w:val="2"/>
              <w:sz w:val="21"/>
              <w:szCs w:val="24"/>
              <w:lang w:eastAsia="ja-JP"/>
              <w14:ligatures w14:val="standardContextual"/>
            </w:rPr>
          </w:pPr>
          <w:hyperlink w:anchor="_Toc208320130"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_Toc208320130 \h </w:instrText>
            </w:r>
            <w:r>
              <w:rPr>
                <w:noProof/>
                <w:webHidden/>
              </w:rPr>
            </w:r>
            <w:r>
              <w:rPr>
                <w:noProof/>
                <w:webHidden/>
              </w:rPr>
              <w:fldChar w:fldCharType="separate"/>
            </w:r>
            <w:r>
              <w:rPr>
                <w:noProof/>
                <w:webHidden/>
              </w:rPr>
              <w:t>5</w:t>
            </w:r>
            <w:r>
              <w:rPr>
                <w:noProof/>
                <w:webHidden/>
              </w:rPr>
              <w:fldChar w:fldCharType="end"/>
            </w:r>
          </w:hyperlink>
        </w:p>
        <w:p w14:paraId="60B7A1B3" w14:textId="106C8048" w:rsidR="0075435F" w:rsidRDefault="0075435F">
          <w:pPr>
            <w:pStyle w:val="2f2"/>
            <w:tabs>
              <w:tab w:val="right" w:leader="dot" w:pos="8630"/>
            </w:tabs>
            <w:rPr>
              <w:noProof/>
              <w:kern w:val="2"/>
              <w:sz w:val="21"/>
              <w:szCs w:val="24"/>
              <w:lang w:eastAsia="ja-JP"/>
              <w14:ligatures w14:val="standardContextual"/>
            </w:rPr>
          </w:pPr>
          <w:hyperlink w:anchor="_Toc208320131" w:history="1">
            <w:r w:rsidRPr="00777F86">
              <w:rPr>
                <w:rStyle w:val="aff"/>
                <w:noProof/>
                <w:lang w:eastAsia="ja-JP"/>
              </w:rPr>
              <w:t xml:space="preserve">4-4-2-c. </w:t>
            </w:r>
            <w:r w:rsidRPr="00777F86">
              <w:rPr>
                <w:rStyle w:val="aff"/>
                <w:noProof/>
                <w:lang w:eastAsia="ja-JP"/>
              </w:rPr>
              <w:t>サイト構成：マインドマップ編集画面</w:t>
            </w:r>
            <w:r>
              <w:rPr>
                <w:noProof/>
                <w:webHidden/>
              </w:rPr>
              <w:tab/>
            </w:r>
            <w:r>
              <w:rPr>
                <w:noProof/>
                <w:webHidden/>
              </w:rPr>
              <w:fldChar w:fldCharType="begin"/>
            </w:r>
            <w:r>
              <w:rPr>
                <w:noProof/>
                <w:webHidden/>
              </w:rPr>
              <w:instrText xml:space="preserve"> PAGEREF _Toc208320131 \h </w:instrText>
            </w:r>
            <w:r>
              <w:rPr>
                <w:noProof/>
                <w:webHidden/>
              </w:rPr>
            </w:r>
            <w:r>
              <w:rPr>
                <w:noProof/>
                <w:webHidden/>
              </w:rPr>
              <w:fldChar w:fldCharType="separate"/>
            </w:r>
            <w:r>
              <w:rPr>
                <w:noProof/>
                <w:webHidden/>
              </w:rPr>
              <w:t>5</w:t>
            </w:r>
            <w:r>
              <w:rPr>
                <w:noProof/>
                <w:webHidden/>
              </w:rPr>
              <w:fldChar w:fldCharType="end"/>
            </w:r>
          </w:hyperlink>
        </w:p>
        <w:p w14:paraId="7FC32704" w14:textId="71394702" w:rsidR="0075435F" w:rsidRDefault="0075435F">
          <w:pPr>
            <w:pStyle w:val="3e"/>
            <w:tabs>
              <w:tab w:val="right" w:leader="dot" w:pos="8630"/>
            </w:tabs>
            <w:rPr>
              <w:noProof/>
              <w:kern w:val="2"/>
              <w:sz w:val="21"/>
              <w:szCs w:val="24"/>
              <w:lang w:eastAsia="ja-JP"/>
              <w14:ligatures w14:val="standardContextual"/>
            </w:rPr>
          </w:pPr>
          <w:hyperlink w:anchor="_Toc208320132"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_Toc208320132 \h </w:instrText>
            </w:r>
            <w:r>
              <w:rPr>
                <w:noProof/>
                <w:webHidden/>
              </w:rPr>
            </w:r>
            <w:r>
              <w:rPr>
                <w:noProof/>
                <w:webHidden/>
              </w:rPr>
              <w:fldChar w:fldCharType="separate"/>
            </w:r>
            <w:r>
              <w:rPr>
                <w:noProof/>
                <w:webHidden/>
              </w:rPr>
              <w:t>5</w:t>
            </w:r>
            <w:r>
              <w:rPr>
                <w:noProof/>
                <w:webHidden/>
              </w:rPr>
              <w:fldChar w:fldCharType="end"/>
            </w:r>
          </w:hyperlink>
        </w:p>
        <w:p w14:paraId="7CBCC03B" w14:textId="107FF97C" w:rsidR="0075435F" w:rsidRDefault="0075435F">
          <w:pPr>
            <w:pStyle w:val="3e"/>
            <w:tabs>
              <w:tab w:val="right" w:leader="dot" w:pos="8630"/>
            </w:tabs>
            <w:rPr>
              <w:noProof/>
              <w:kern w:val="2"/>
              <w:sz w:val="21"/>
              <w:szCs w:val="24"/>
              <w:lang w:eastAsia="ja-JP"/>
              <w14:ligatures w14:val="standardContextual"/>
            </w:rPr>
          </w:pPr>
          <w:hyperlink w:anchor="_Toc208320133"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_Toc208320133 \h </w:instrText>
            </w:r>
            <w:r>
              <w:rPr>
                <w:noProof/>
                <w:webHidden/>
              </w:rPr>
            </w:r>
            <w:r>
              <w:rPr>
                <w:noProof/>
                <w:webHidden/>
              </w:rPr>
              <w:fldChar w:fldCharType="separate"/>
            </w:r>
            <w:r>
              <w:rPr>
                <w:noProof/>
                <w:webHidden/>
              </w:rPr>
              <w:t>6</w:t>
            </w:r>
            <w:r>
              <w:rPr>
                <w:noProof/>
                <w:webHidden/>
              </w:rPr>
              <w:fldChar w:fldCharType="end"/>
            </w:r>
          </w:hyperlink>
        </w:p>
        <w:p w14:paraId="70279A55" w14:textId="51832395" w:rsidR="0075435F" w:rsidRDefault="0075435F">
          <w:pPr>
            <w:pStyle w:val="2f2"/>
            <w:tabs>
              <w:tab w:val="right" w:leader="dot" w:pos="8630"/>
            </w:tabs>
            <w:rPr>
              <w:noProof/>
              <w:kern w:val="2"/>
              <w:sz w:val="21"/>
              <w:szCs w:val="24"/>
              <w:lang w:eastAsia="ja-JP"/>
              <w14:ligatures w14:val="standardContextual"/>
            </w:rPr>
          </w:pPr>
          <w:hyperlink w:anchor="_Toc208320134" w:history="1">
            <w:r w:rsidRPr="00777F86">
              <w:rPr>
                <w:rStyle w:val="aff"/>
                <w:noProof/>
                <w:lang w:eastAsia="ja-JP"/>
              </w:rPr>
              <w:t>4-4-3-</w:t>
            </w:r>
            <w:r w:rsidRPr="00777F86">
              <w:rPr>
                <w:rStyle w:val="aff"/>
                <w:noProof/>
                <w:lang w:eastAsia="ja-JP"/>
              </w:rPr>
              <w:t>ア</w:t>
            </w:r>
            <w:r w:rsidRPr="00777F86">
              <w:rPr>
                <w:rStyle w:val="aff"/>
                <w:noProof/>
                <w:lang w:eastAsia="ja-JP"/>
              </w:rPr>
              <w:t xml:space="preserve">. </w:t>
            </w:r>
            <w:r w:rsidRPr="00777F86">
              <w:rPr>
                <w:rStyle w:val="aff"/>
                <w:noProof/>
                <w:lang w:eastAsia="ja-JP"/>
              </w:rPr>
              <w:t>追加機能：トップページ</w:t>
            </w:r>
            <w:r w:rsidRPr="00777F86">
              <w:rPr>
                <w:rStyle w:val="aff"/>
                <w:noProof/>
                <w:lang w:eastAsia="ja-JP"/>
              </w:rPr>
              <w:t>_</w:t>
            </w:r>
            <w:r w:rsidRPr="00777F86">
              <w:rPr>
                <w:rStyle w:val="aff"/>
                <w:noProof/>
                <w:lang w:eastAsia="ja-JP"/>
              </w:rPr>
              <w:t>漫画キャラクター</w:t>
            </w:r>
            <w:r>
              <w:rPr>
                <w:noProof/>
                <w:webHidden/>
              </w:rPr>
              <w:tab/>
            </w:r>
            <w:r>
              <w:rPr>
                <w:noProof/>
                <w:webHidden/>
              </w:rPr>
              <w:fldChar w:fldCharType="begin"/>
            </w:r>
            <w:r>
              <w:rPr>
                <w:noProof/>
                <w:webHidden/>
              </w:rPr>
              <w:instrText xml:space="preserve"> PAGEREF _Toc208320134 \h </w:instrText>
            </w:r>
            <w:r>
              <w:rPr>
                <w:noProof/>
                <w:webHidden/>
              </w:rPr>
            </w:r>
            <w:r>
              <w:rPr>
                <w:noProof/>
                <w:webHidden/>
              </w:rPr>
              <w:fldChar w:fldCharType="separate"/>
            </w:r>
            <w:r>
              <w:rPr>
                <w:noProof/>
                <w:webHidden/>
              </w:rPr>
              <w:t>6</w:t>
            </w:r>
            <w:r>
              <w:rPr>
                <w:noProof/>
                <w:webHidden/>
              </w:rPr>
              <w:fldChar w:fldCharType="end"/>
            </w:r>
          </w:hyperlink>
        </w:p>
        <w:p w14:paraId="3A58954E" w14:textId="1EAE21AC" w:rsidR="0075435F" w:rsidRDefault="0075435F">
          <w:pPr>
            <w:pStyle w:val="3e"/>
            <w:tabs>
              <w:tab w:val="right" w:leader="dot" w:pos="8630"/>
            </w:tabs>
            <w:rPr>
              <w:noProof/>
              <w:kern w:val="2"/>
              <w:sz w:val="21"/>
              <w:szCs w:val="24"/>
              <w:lang w:eastAsia="ja-JP"/>
              <w14:ligatures w14:val="standardContextual"/>
            </w:rPr>
          </w:pPr>
          <w:hyperlink w:anchor="_Toc208320135"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_Toc208320135 \h </w:instrText>
            </w:r>
            <w:r>
              <w:rPr>
                <w:noProof/>
                <w:webHidden/>
              </w:rPr>
            </w:r>
            <w:r>
              <w:rPr>
                <w:noProof/>
                <w:webHidden/>
              </w:rPr>
              <w:fldChar w:fldCharType="separate"/>
            </w:r>
            <w:r>
              <w:rPr>
                <w:noProof/>
                <w:webHidden/>
              </w:rPr>
              <w:t>6</w:t>
            </w:r>
            <w:r>
              <w:rPr>
                <w:noProof/>
                <w:webHidden/>
              </w:rPr>
              <w:fldChar w:fldCharType="end"/>
            </w:r>
          </w:hyperlink>
        </w:p>
        <w:p w14:paraId="7364B6DC" w14:textId="73D19A8B" w:rsidR="0075435F" w:rsidRDefault="0075435F">
          <w:pPr>
            <w:pStyle w:val="3e"/>
            <w:tabs>
              <w:tab w:val="right" w:leader="dot" w:pos="8630"/>
            </w:tabs>
            <w:rPr>
              <w:noProof/>
              <w:kern w:val="2"/>
              <w:sz w:val="21"/>
              <w:szCs w:val="24"/>
              <w:lang w:eastAsia="ja-JP"/>
              <w14:ligatures w14:val="standardContextual"/>
            </w:rPr>
          </w:pPr>
          <w:hyperlink w:anchor="_Toc208320136"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_Toc208320136 \h </w:instrText>
            </w:r>
            <w:r>
              <w:rPr>
                <w:noProof/>
                <w:webHidden/>
              </w:rPr>
            </w:r>
            <w:r>
              <w:rPr>
                <w:noProof/>
                <w:webHidden/>
              </w:rPr>
              <w:fldChar w:fldCharType="separate"/>
            </w:r>
            <w:r>
              <w:rPr>
                <w:noProof/>
                <w:webHidden/>
              </w:rPr>
              <w:t>6</w:t>
            </w:r>
            <w:r>
              <w:rPr>
                <w:noProof/>
                <w:webHidden/>
              </w:rPr>
              <w:fldChar w:fldCharType="end"/>
            </w:r>
          </w:hyperlink>
        </w:p>
        <w:p w14:paraId="79C81AD7" w14:textId="0E088B67" w:rsidR="0075435F" w:rsidRDefault="0075435F">
          <w:pPr>
            <w:pStyle w:val="2f2"/>
            <w:tabs>
              <w:tab w:val="right" w:leader="dot" w:pos="8630"/>
            </w:tabs>
            <w:rPr>
              <w:noProof/>
              <w:kern w:val="2"/>
              <w:sz w:val="21"/>
              <w:szCs w:val="24"/>
              <w:lang w:eastAsia="ja-JP"/>
              <w14:ligatures w14:val="standardContextual"/>
            </w:rPr>
          </w:pPr>
          <w:hyperlink w:anchor="_Toc208320137" w:history="1">
            <w:r w:rsidRPr="00777F86">
              <w:rPr>
                <w:rStyle w:val="aff"/>
                <w:noProof/>
                <w:lang w:eastAsia="ja-JP"/>
              </w:rPr>
              <w:t>4-4-3-</w:t>
            </w:r>
            <w:r w:rsidRPr="00777F86">
              <w:rPr>
                <w:rStyle w:val="aff"/>
                <w:noProof/>
                <w:lang w:eastAsia="ja-JP"/>
              </w:rPr>
              <w:t>イ</w:t>
            </w:r>
            <w:r w:rsidRPr="00777F86">
              <w:rPr>
                <w:rStyle w:val="aff"/>
                <w:noProof/>
                <w:lang w:eastAsia="ja-JP"/>
              </w:rPr>
              <w:t xml:space="preserve">. </w:t>
            </w:r>
            <w:r w:rsidRPr="00777F86">
              <w:rPr>
                <w:rStyle w:val="aff"/>
                <w:noProof/>
                <w:lang w:eastAsia="ja-JP"/>
              </w:rPr>
              <w:t>追加機能：ユーザビリティ</w:t>
            </w:r>
            <w:r w:rsidRPr="00777F86">
              <w:rPr>
                <w:rStyle w:val="aff"/>
                <w:noProof/>
                <w:lang w:eastAsia="ja-JP"/>
              </w:rPr>
              <w:t>_</w:t>
            </w:r>
            <w:r w:rsidRPr="00777F86">
              <w:rPr>
                <w:rStyle w:val="aff"/>
                <w:noProof/>
                <w:lang w:eastAsia="ja-JP"/>
              </w:rPr>
              <w:t>サイドメニュー</w:t>
            </w:r>
            <w:r>
              <w:rPr>
                <w:noProof/>
                <w:webHidden/>
              </w:rPr>
              <w:tab/>
            </w:r>
            <w:r>
              <w:rPr>
                <w:noProof/>
                <w:webHidden/>
              </w:rPr>
              <w:fldChar w:fldCharType="begin"/>
            </w:r>
            <w:r>
              <w:rPr>
                <w:noProof/>
                <w:webHidden/>
              </w:rPr>
              <w:instrText xml:space="preserve"> PAGEREF _Toc208320137 \h </w:instrText>
            </w:r>
            <w:r>
              <w:rPr>
                <w:noProof/>
                <w:webHidden/>
              </w:rPr>
            </w:r>
            <w:r>
              <w:rPr>
                <w:noProof/>
                <w:webHidden/>
              </w:rPr>
              <w:fldChar w:fldCharType="separate"/>
            </w:r>
            <w:r>
              <w:rPr>
                <w:noProof/>
                <w:webHidden/>
              </w:rPr>
              <w:t>6</w:t>
            </w:r>
            <w:r>
              <w:rPr>
                <w:noProof/>
                <w:webHidden/>
              </w:rPr>
              <w:fldChar w:fldCharType="end"/>
            </w:r>
          </w:hyperlink>
        </w:p>
        <w:p w14:paraId="0CBAB34D" w14:textId="2CB01E5F" w:rsidR="0075435F" w:rsidRDefault="0075435F">
          <w:pPr>
            <w:pStyle w:val="3e"/>
            <w:tabs>
              <w:tab w:val="right" w:leader="dot" w:pos="8630"/>
            </w:tabs>
            <w:rPr>
              <w:noProof/>
              <w:kern w:val="2"/>
              <w:sz w:val="21"/>
              <w:szCs w:val="24"/>
              <w:lang w:eastAsia="ja-JP"/>
              <w14:ligatures w14:val="standardContextual"/>
            </w:rPr>
          </w:pPr>
          <w:hyperlink w:anchor="_Toc208320138"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_Toc208320138 \h </w:instrText>
            </w:r>
            <w:r>
              <w:rPr>
                <w:noProof/>
                <w:webHidden/>
              </w:rPr>
            </w:r>
            <w:r>
              <w:rPr>
                <w:noProof/>
                <w:webHidden/>
              </w:rPr>
              <w:fldChar w:fldCharType="separate"/>
            </w:r>
            <w:r>
              <w:rPr>
                <w:noProof/>
                <w:webHidden/>
              </w:rPr>
              <w:t>6</w:t>
            </w:r>
            <w:r>
              <w:rPr>
                <w:noProof/>
                <w:webHidden/>
              </w:rPr>
              <w:fldChar w:fldCharType="end"/>
            </w:r>
          </w:hyperlink>
        </w:p>
        <w:p w14:paraId="717D5AED" w14:textId="72DA5175" w:rsidR="0075435F" w:rsidRDefault="0075435F">
          <w:pPr>
            <w:pStyle w:val="3e"/>
            <w:tabs>
              <w:tab w:val="right" w:leader="dot" w:pos="8630"/>
            </w:tabs>
            <w:rPr>
              <w:noProof/>
              <w:kern w:val="2"/>
              <w:sz w:val="21"/>
              <w:szCs w:val="24"/>
              <w:lang w:eastAsia="ja-JP"/>
              <w14:ligatures w14:val="standardContextual"/>
            </w:rPr>
          </w:pPr>
          <w:hyperlink w:anchor="_Toc208320139"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_Toc208320139 \h </w:instrText>
            </w:r>
            <w:r>
              <w:rPr>
                <w:noProof/>
                <w:webHidden/>
              </w:rPr>
            </w:r>
            <w:r>
              <w:rPr>
                <w:noProof/>
                <w:webHidden/>
              </w:rPr>
              <w:fldChar w:fldCharType="separate"/>
            </w:r>
            <w:r>
              <w:rPr>
                <w:noProof/>
                <w:webHidden/>
              </w:rPr>
              <w:t>6</w:t>
            </w:r>
            <w:r>
              <w:rPr>
                <w:noProof/>
                <w:webHidden/>
              </w:rPr>
              <w:fldChar w:fldCharType="end"/>
            </w:r>
          </w:hyperlink>
        </w:p>
        <w:p w14:paraId="71161AA6" w14:textId="4636030E" w:rsidR="0075435F" w:rsidRDefault="0075435F">
          <w:pPr>
            <w:pStyle w:val="2f2"/>
            <w:tabs>
              <w:tab w:val="right" w:leader="dot" w:pos="8630"/>
            </w:tabs>
            <w:rPr>
              <w:noProof/>
              <w:kern w:val="2"/>
              <w:sz w:val="21"/>
              <w:szCs w:val="24"/>
              <w:lang w:eastAsia="ja-JP"/>
              <w14:ligatures w14:val="standardContextual"/>
            </w:rPr>
          </w:pPr>
          <w:hyperlink w:anchor="_Toc208320140" w:history="1">
            <w:r w:rsidRPr="00777F86">
              <w:rPr>
                <w:rStyle w:val="aff"/>
                <w:noProof/>
                <w:lang w:eastAsia="ja-JP"/>
              </w:rPr>
              <w:t>4-4-3-</w:t>
            </w:r>
            <w:r w:rsidRPr="00777F86">
              <w:rPr>
                <w:rStyle w:val="aff"/>
                <w:noProof/>
                <w:lang w:eastAsia="ja-JP"/>
              </w:rPr>
              <w:t>ウ</w:t>
            </w:r>
            <w:r w:rsidRPr="00777F86">
              <w:rPr>
                <w:rStyle w:val="aff"/>
                <w:noProof/>
                <w:lang w:eastAsia="ja-JP"/>
              </w:rPr>
              <w:t xml:space="preserve">. </w:t>
            </w:r>
            <w:r w:rsidRPr="00777F86">
              <w:rPr>
                <w:rStyle w:val="aff"/>
                <w:noProof/>
                <w:lang w:eastAsia="ja-JP"/>
              </w:rPr>
              <w:t>追加機能：ナビゲーション改善</w:t>
            </w:r>
            <w:r>
              <w:rPr>
                <w:noProof/>
                <w:webHidden/>
              </w:rPr>
              <w:tab/>
            </w:r>
            <w:r>
              <w:rPr>
                <w:noProof/>
                <w:webHidden/>
              </w:rPr>
              <w:fldChar w:fldCharType="begin"/>
            </w:r>
            <w:r>
              <w:rPr>
                <w:noProof/>
                <w:webHidden/>
              </w:rPr>
              <w:instrText xml:space="preserve"> PAGEREF _Toc208320140 \h </w:instrText>
            </w:r>
            <w:r>
              <w:rPr>
                <w:noProof/>
                <w:webHidden/>
              </w:rPr>
            </w:r>
            <w:r>
              <w:rPr>
                <w:noProof/>
                <w:webHidden/>
              </w:rPr>
              <w:fldChar w:fldCharType="separate"/>
            </w:r>
            <w:r>
              <w:rPr>
                <w:noProof/>
                <w:webHidden/>
              </w:rPr>
              <w:t>6</w:t>
            </w:r>
            <w:r>
              <w:rPr>
                <w:noProof/>
                <w:webHidden/>
              </w:rPr>
              <w:fldChar w:fldCharType="end"/>
            </w:r>
          </w:hyperlink>
        </w:p>
        <w:p w14:paraId="78094983" w14:textId="64B3C012" w:rsidR="0075435F" w:rsidRDefault="0075435F">
          <w:pPr>
            <w:pStyle w:val="3e"/>
            <w:tabs>
              <w:tab w:val="right" w:leader="dot" w:pos="8630"/>
            </w:tabs>
            <w:rPr>
              <w:noProof/>
              <w:kern w:val="2"/>
              <w:sz w:val="21"/>
              <w:szCs w:val="24"/>
              <w:lang w:eastAsia="ja-JP"/>
              <w14:ligatures w14:val="standardContextual"/>
            </w:rPr>
          </w:pPr>
          <w:hyperlink w:anchor="_Toc208320141"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_Toc208320141 \h </w:instrText>
            </w:r>
            <w:r>
              <w:rPr>
                <w:noProof/>
                <w:webHidden/>
              </w:rPr>
            </w:r>
            <w:r>
              <w:rPr>
                <w:noProof/>
                <w:webHidden/>
              </w:rPr>
              <w:fldChar w:fldCharType="separate"/>
            </w:r>
            <w:r>
              <w:rPr>
                <w:noProof/>
                <w:webHidden/>
              </w:rPr>
              <w:t>6</w:t>
            </w:r>
            <w:r>
              <w:rPr>
                <w:noProof/>
                <w:webHidden/>
              </w:rPr>
              <w:fldChar w:fldCharType="end"/>
            </w:r>
          </w:hyperlink>
        </w:p>
        <w:p w14:paraId="1756267F" w14:textId="46ACBCEA" w:rsidR="0075435F" w:rsidRDefault="0075435F">
          <w:pPr>
            <w:pStyle w:val="3e"/>
            <w:tabs>
              <w:tab w:val="right" w:leader="dot" w:pos="8630"/>
            </w:tabs>
            <w:rPr>
              <w:noProof/>
              <w:kern w:val="2"/>
              <w:sz w:val="21"/>
              <w:szCs w:val="24"/>
              <w:lang w:eastAsia="ja-JP"/>
              <w14:ligatures w14:val="standardContextual"/>
            </w:rPr>
          </w:pPr>
          <w:hyperlink w:anchor="_Toc208320142"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_Toc208320142 \h </w:instrText>
            </w:r>
            <w:r>
              <w:rPr>
                <w:noProof/>
                <w:webHidden/>
              </w:rPr>
            </w:r>
            <w:r>
              <w:rPr>
                <w:noProof/>
                <w:webHidden/>
              </w:rPr>
              <w:fldChar w:fldCharType="separate"/>
            </w:r>
            <w:r>
              <w:rPr>
                <w:noProof/>
                <w:webHidden/>
              </w:rPr>
              <w:t>6</w:t>
            </w:r>
            <w:r>
              <w:rPr>
                <w:noProof/>
                <w:webHidden/>
              </w:rPr>
              <w:fldChar w:fldCharType="end"/>
            </w:r>
          </w:hyperlink>
        </w:p>
        <w:p w14:paraId="5F0F8C02" w14:textId="63047A40" w:rsidR="0075435F" w:rsidRDefault="0075435F">
          <w:pPr>
            <w:pStyle w:val="2f2"/>
            <w:tabs>
              <w:tab w:val="right" w:leader="dot" w:pos="8630"/>
            </w:tabs>
            <w:rPr>
              <w:noProof/>
              <w:kern w:val="2"/>
              <w:sz w:val="21"/>
              <w:szCs w:val="24"/>
              <w:lang w:eastAsia="ja-JP"/>
              <w14:ligatures w14:val="standardContextual"/>
            </w:rPr>
          </w:pPr>
          <w:hyperlink w:anchor="_Toc208320143" w:history="1">
            <w:r w:rsidRPr="00777F86">
              <w:rPr>
                <w:rStyle w:val="aff"/>
                <w:noProof/>
                <w:lang w:eastAsia="ja-JP"/>
              </w:rPr>
              <w:t>4-4-3-</w:t>
            </w:r>
            <w:r w:rsidRPr="00777F86">
              <w:rPr>
                <w:rStyle w:val="aff"/>
                <w:noProof/>
                <w:lang w:eastAsia="ja-JP"/>
              </w:rPr>
              <w:t>エ</w:t>
            </w:r>
            <w:r w:rsidRPr="00777F86">
              <w:rPr>
                <w:rStyle w:val="aff"/>
                <w:noProof/>
                <w:lang w:eastAsia="ja-JP"/>
              </w:rPr>
              <w:t xml:space="preserve">. </w:t>
            </w:r>
            <w:r w:rsidRPr="00777F86">
              <w:rPr>
                <w:rStyle w:val="aff"/>
                <w:noProof/>
                <w:lang w:eastAsia="ja-JP"/>
              </w:rPr>
              <w:t>追加機能：マインドマップ編集機能</w:t>
            </w:r>
            <w:r>
              <w:rPr>
                <w:noProof/>
                <w:webHidden/>
              </w:rPr>
              <w:tab/>
            </w:r>
            <w:r>
              <w:rPr>
                <w:noProof/>
                <w:webHidden/>
              </w:rPr>
              <w:fldChar w:fldCharType="begin"/>
            </w:r>
            <w:r>
              <w:rPr>
                <w:noProof/>
                <w:webHidden/>
              </w:rPr>
              <w:instrText xml:space="preserve"> PAGEREF _Toc208320143 \h </w:instrText>
            </w:r>
            <w:r>
              <w:rPr>
                <w:noProof/>
                <w:webHidden/>
              </w:rPr>
            </w:r>
            <w:r>
              <w:rPr>
                <w:noProof/>
                <w:webHidden/>
              </w:rPr>
              <w:fldChar w:fldCharType="separate"/>
            </w:r>
            <w:r>
              <w:rPr>
                <w:noProof/>
                <w:webHidden/>
              </w:rPr>
              <w:t>6</w:t>
            </w:r>
            <w:r>
              <w:rPr>
                <w:noProof/>
                <w:webHidden/>
              </w:rPr>
              <w:fldChar w:fldCharType="end"/>
            </w:r>
          </w:hyperlink>
        </w:p>
        <w:p w14:paraId="727B1991" w14:textId="5AA14EDF" w:rsidR="0075435F" w:rsidRDefault="0075435F">
          <w:pPr>
            <w:pStyle w:val="3e"/>
            <w:tabs>
              <w:tab w:val="right" w:leader="dot" w:pos="8630"/>
            </w:tabs>
            <w:rPr>
              <w:noProof/>
              <w:kern w:val="2"/>
              <w:sz w:val="21"/>
              <w:szCs w:val="24"/>
              <w:lang w:eastAsia="ja-JP"/>
              <w14:ligatures w14:val="standardContextual"/>
            </w:rPr>
          </w:pPr>
          <w:hyperlink w:anchor="_Toc208320144"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_Toc208320144 \h </w:instrText>
            </w:r>
            <w:r>
              <w:rPr>
                <w:noProof/>
                <w:webHidden/>
              </w:rPr>
            </w:r>
            <w:r>
              <w:rPr>
                <w:noProof/>
                <w:webHidden/>
              </w:rPr>
              <w:fldChar w:fldCharType="separate"/>
            </w:r>
            <w:r>
              <w:rPr>
                <w:noProof/>
                <w:webHidden/>
              </w:rPr>
              <w:t>6</w:t>
            </w:r>
            <w:r>
              <w:rPr>
                <w:noProof/>
                <w:webHidden/>
              </w:rPr>
              <w:fldChar w:fldCharType="end"/>
            </w:r>
          </w:hyperlink>
        </w:p>
        <w:p w14:paraId="7790BEA4" w14:textId="49AF761C" w:rsidR="0075435F" w:rsidRDefault="0075435F">
          <w:pPr>
            <w:pStyle w:val="3e"/>
            <w:tabs>
              <w:tab w:val="right" w:leader="dot" w:pos="8630"/>
            </w:tabs>
            <w:rPr>
              <w:noProof/>
              <w:kern w:val="2"/>
              <w:sz w:val="21"/>
              <w:szCs w:val="24"/>
              <w:lang w:eastAsia="ja-JP"/>
              <w14:ligatures w14:val="standardContextual"/>
            </w:rPr>
          </w:pPr>
          <w:hyperlink w:anchor="_Toc208320145"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_Toc208320145 \h </w:instrText>
            </w:r>
            <w:r>
              <w:rPr>
                <w:noProof/>
                <w:webHidden/>
              </w:rPr>
            </w:r>
            <w:r>
              <w:rPr>
                <w:noProof/>
                <w:webHidden/>
              </w:rPr>
              <w:fldChar w:fldCharType="separate"/>
            </w:r>
            <w:r>
              <w:rPr>
                <w:noProof/>
                <w:webHidden/>
              </w:rPr>
              <w:t>7</w:t>
            </w:r>
            <w:r>
              <w:rPr>
                <w:noProof/>
                <w:webHidden/>
              </w:rPr>
              <w:fldChar w:fldCharType="end"/>
            </w:r>
          </w:hyperlink>
        </w:p>
        <w:p w14:paraId="06EE9A3C" w14:textId="66F3C63E" w:rsidR="0075435F" w:rsidRDefault="0075435F">
          <w:pPr>
            <w:pStyle w:val="18"/>
            <w:tabs>
              <w:tab w:val="right" w:leader="dot" w:pos="8630"/>
            </w:tabs>
            <w:rPr>
              <w:noProof/>
              <w:kern w:val="2"/>
              <w:sz w:val="21"/>
              <w:szCs w:val="24"/>
              <w:lang w:eastAsia="ja-JP"/>
              <w14:ligatures w14:val="standardContextual"/>
            </w:rPr>
          </w:pPr>
          <w:hyperlink w:anchor="_Toc208320146" w:history="1">
            <w:r w:rsidRPr="00777F86">
              <w:rPr>
                <w:rStyle w:val="aff"/>
                <w:noProof/>
                <w:lang w:eastAsia="ja-JP"/>
              </w:rPr>
              <w:t xml:space="preserve">4-5. </w:t>
            </w:r>
            <w:r w:rsidRPr="00777F86">
              <w:rPr>
                <w:rStyle w:val="aff"/>
                <w:noProof/>
                <w:lang w:eastAsia="ja-JP"/>
              </w:rPr>
              <w:t>データ保護ページの追加</w:t>
            </w:r>
            <w:r>
              <w:rPr>
                <w:noProof/>
                <w:webHidden/>
              </w:rPr>
              <w:tab/>
            </w:r>
            <w:r>
              <w:rPr>
                <w:noProof/>
                <w:webHidden/>
              </w:rPr>
              <w:fldChar w:fldCharType="begin"/>
            </w:r>
            <w:r>
              <w:rPr>
                <w:noProof/>
                <w:webHidden/>
              </w:rPr>
              <w:instrText xml:space="preserve"> PAGEREF _Toc208320146 \h </w:instrText>
            </w:r>
            <w:r>
              <w:rPr>
                <w:noProof/>
                <w:webHidden/>
              </w:rPr>
            </w:r>
            <w:r>
              <w:rPr>
                <w:noProof/>
                <w:webHidden/>
              </w:rPr>
              <w:fldChar w:fldCharType="separate"/>
            </w:r>
            <w:r>
              <w:rPr>
                <w:noProof/>
                <w:webHidden/>
              </w:rPr>
              <w:t>7</w:t>
            </w:r>
            <w:r>
              <w:rPr>
                <w:noProof/>
                <w:webHidden/>
              </w:rPr>
              <w:fldChar w:fldCharType="end"/>
            </w:r>
          </w:hyperlink>
        </w:p>
        <w:p w14:paraId="0A9F9EA1" w14:textId="474E2636" w:rsidR="0075435F" w:rsidRDefault="0075435F">
          <w:pPr>
            <w:pStyle w:val="2f2"/>
            <w:tabs>
              <w:tab w:val="right" w:leader="dot" w:pos="8630"/>
            </w:tabs>
            <w:rPr>
              <w:noProof/>
              <w:kern w:val="2"/>
              <w:sz w:val="21"/>
              <w:szCs w:val="24"/>
              <w:lang w:eastAsia="ja-JP"/>
              <w14:ligatures w14:val="standardContextual"/>
            </w:rPr>
          </w:pPr>
          <w:hyperlink w:anchor="_Toc208320147" w:history="1">
            <w:r w:rsidRPr="00777F86">
              <w:rPr>
                <w:rStyle w:val="aff"/>
                <w:noProof/>
                <w:lang w:eastAsia="ja-JP"/>
              </w:rPr>
              <w:t xml:space="preserve">4-5-1. </w:t>
            </w:r>
            <w:r w:rsidRPr="00777F86">
              <w:rPr>
                <w:rStyle w:val="aff"/>
                <w:noProof/>
                <w:lang w:eastAsia="ja-JP"/>
              </w:rPr>
              <w:t>概要</w:t>
            </w:r>
            <w:r>
              <w:rPr>
                <w:noProof/>
                <w:webHidden/>
              </w:rPr>
              <w:tab/>
            </w:r>
            <w:r>
              <w:rPr>
                <w:noProof/>
                <w:webHidden/>
              </w:rPr>
              <w:fldChar w:fldCharType="begin"/>
            </w:r>
            <w:r>
              <w:rPr>
                <w:noProof/>
                <w:webHidden/>
              </w:rPr>
              <w:instrText xml:space="preserve"> PAGEREF _Toc208320147 \h </w:instrText>
            </w:r>
            <w:r>
              <w:rPr>
                <w:noProof/>
                <w:webHidden/>
              </w:rPr>
            </w:r>
            <w:r>
              <w:rPr>
                <w:noProof/>
                <w:webHidden/>
              </w:rPr>
              <w:fldChar w:fldCharType="separate"/>
            </w:r>
            <w:r>
              <w:rPr>
                <w:noProof/>
                <w:webHidden/>
              </w:rPr>
              <w:t>7</w:t>
            </w:r>
            <w:r>
              <w:rPr>
                <w:noProof/>
                <w:webHidden/>
              </w:rPr>
              <w:fldChar w:fldCharType="end"/>
            </w:r>
          </w:hyperlink>
        </w:p>
        <w:p w14:paraId="28954E1F" w14:textId="163479D1" w:rsidR="0075435F" w:rsidRDefault="0075435F">
          <w:pPr>
            <w:pStyle w:val="3e"/>
            <w:tabs>
              <w:tab w:val="right" w:leader="dot" w:pos="8630"/>
            </w:tabs>
            <w:rPr>
              <w:noProof/>
              <w:kern w:val="2"/>
              <w:sz w:val="21"/>
              <w:szCs w:val="24"/>
              <w:lang w:eastAsia="ja-JP"/>
              <w14:ligatures w14:val="standardContextual"/>
            </w:rPr>
          </w:pPr>
          <w:hyperlink w:anchor="_Toc208320148"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_Toc208320148 \h </w:instrText>
            </w:r>
            <w:r>
              <w:rPr>
                <w:noProof/>
                <w:webHidden/>
              </w:rPr>
            </w:r>
            <w:r>
              <w:rPr>
                <w:noProof/>
                <w:webHidden/>
              </w:rPr>
              <w:fldChar w:fldCharType="separate"/>
            </w:r>
            <w:r>
              <w:rPr>
                <w:noProof/>
                <w:webHidden/>
              </w:rPr>
              <w:t>7</w:t>
            </w:r>
            <w:r>
              <w:rPr>
                <w:noProof/>
                <w:webHidden/>
              </w:rPr>
              <w:fldChar w:fldCharType="end"/>
            </w:r>
          </w:hyperlink>
        </w:p>
        <w:p w14:paraId="02E2C79E" w14:textId="777F8627" w:rsidR="0075435F" w:rsidRDefault="0075435F">
          <w:pPr>
            <w:pStyle w:val="3e"/>
            <w:tabs>
              <w:tab w:val="right" w:leader="dot" w:pos="8630"/>
            </w:tabs>
            <w:rPr>
              <w:noProof/>
              <w:kern w:val="2"/>
              <w:sz w:val="21"/>
              <w:szCs w:val="24"/>
              <w:lang w:eastAsia="ja-JP"/>
              <w14:ligatures w14:val="standardContextual"/>
            </w:rPr>
          </w:pPr>
          <w:hyperlink w:anchor="_Toc208320149"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_Toc208320149 \h </w:instrText>
            </w:r>
            <w:r>
              <w:rPr>
                <w:noProof/>
                <w:webHidden/>
              </w:rPr>
            </w:r>
            <w:r>
              <w:rPr>
                <w:noProof/>
                <w:webHidden/>
              </w:rPr>
              <w:fldChar w:fldCharType="separate"/>
            </w:r>
            <w:r>
              <w:rPr>
                <w:noProof/>
                <w:webHidden/>
              </w:rPr>
              <w:t>7</w:t>
            </w:r>
            <w:r>
              <w:rPr>
                <w:noProof/>
                <w:webHidden/>
              </w:rPr>
              <w:fldChar w:fldCharType="end"/>
            </w:r>
          </w:hyperlink>
        </w:p>
        <w:p w14:paraId="5110AF65" w14:textId="3181ABB5" w:rsidR="0075435F" w:rsidRDefault="0075435F">
          <w:pPr>
            <w:pStyle w:val="2f2"/>
            <w:tabs>
              <w:tab w:val="right" w:leader="dot" w:pos="8630"/>
            </w:tabs>
            <w:rPr>
              <w:noProof/>
              <w:kern w:val="2"/>
              <w:sz w:val="21"/>
              <w:szCs w:val="24"/>
              <w:lang w:eastAsia="ja-JP"/>
              <w14:ligatures w14:val="standardContextual"/>
            </w:rPr>
          </w:pPr>
          <w:hyperlink w:anchor="_Toc208320150" w:history="1">
            <w:r w:rsidRPr="00777F86">
              <w:rPr>
                <w:rStyle w:val="aff"/>
                <w:noProof/>
                <w:lang w:eastAsia="ja-JP"/>
              </w:rPr>
              <w:t xml:space="preserve">4-5-2-a. </w:t>
            </w:r>
            <w:r w:rsidRPr="00777F86">
              <w:rPr>
                <w:rStyle w:val="aff"/>
                <w:noProof/>
                <w:lang w:eastAsia="ja-JP"/>
              </w:rPr>
              <w:t>サイト構成：プライバシーポリシーページ</w:t>
            </w:r>
            <w:r>
              <w:rPr>
                <w:noProof/>
                <w:webHidden/>
              </w:rPr>
              <w:tab/>
            </w:r>
            <w:r>
              <w:rPr>
                <w:noProof/>
                <w:webHidden/>
              </w:rPr>
              <w:fldChar w:fldCharType="begin"/>
            </w:r>
            <w:r>
              <w:rPr>
                <w:noProof/>
                <w:webHidden/>
              </w:rPr>
              <w:instrText xml:space="preserve"> PAGEREF _Toc208320150 \h </w:instrText>
            </w:r>
            <w:r>
              <w:rPr>
                <w:noProof/>
                <w:webHidden/>
              </w:rPr>
            </w:r>
            <w:r>
              <w:rPr>
                <w:noProof/>
                <w:webHidden/>
              </w:rPr>
              <w:fldChar w:fldCharType="separate"/>
            </w:r>
            <w:r>
              <w:rPr>
                <w:noProof/>
                <w:webHidden/>
              </w:rPr>
              <w:t>7</w:t>
            </w:r>
            <w:r>
              <w:rPr>
                <w:noProof/>
                <w:webHidden/>
              </w:rPr>
              <w:fldChar w:fldCharType="end"/>
            </w:r>
          </w:hyperlink>
        </w:p>
        <w:p w14:paraId="08259BF9" w14:textId="135A772D" w:rsidR="0075435F" w:rsidRDefault="0075435F">
          <w:pPr>
            <w:pStyle w:val="3e"/>
            <w:tabs>
              <w:tab w:val="right" w:leader="dot" w:pos="8630"/>
            </w:tabs>
            <w:rPr>
              <w:noProof/>
              <w:kern w:val="2"/>
              <w:sz w:val="21"/>
              <w:szCs w:val="24"/>
              <w:lang w:eastAsia="ja-JP"/>
              <w14:ligatures w14:val="standardContextual"/>
            </w:rPr>
          </w:pPr>
          <w:hyperlink w:anchor="_Toc208320151"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_Toc208320151 \h </w:instrText>
            </w:r>
            <w:r>
              <w:rPr>
                <w:noProof/>
                <w:webHidden/>
              </w:rPr>
            </w:r>
            <w:r>
              <w:rPr>
                <w:noProof/>
                <w:webHidden/>
              </w:rPr>
              <w:fldChar w:fldCharType="separate"/>
            </w:r>
            <w:r>
              <w:rPr>
                <w:noProof/>
                <w:webHidden/>
              </w:rPr>
              <w:t>7</w:t>
            </w:r>
            <w:r>
              <w:rPr>
                <w:noProof/>
                <w:webHidden/>
              </w:rPr>
              <w:fldChar w:fldCharType="end"/>
            </w:r>
          </w:hyperlink>
        </w:p>
        <w:p w14:paraId="25DD679D" w14:textId="17A8BA8E" w:rsidR="0075435F" w:rsidRDefault="0075435F">
          <w:pPr>
            <w:pStyle w:val="3e"/>
            <w:tabs>
              <w:tab w:val="right" w:leader="dot" w:pos="8630"/>
            </w:tabs>
            <w:rPr>
              <w:noProof/>
              <w:kern w:val="2"/>
              <w:sz w:val="21"/>
              <w:szCs w:val="24"/>
              <w:lang w:eastAsia="ja-JP"/>
              <w14:ligatures w14:val="standardContextual"/>
            </w:rPr>
          </w:pPr>
          <w:hyperlink w:anchor="_Toc208320152"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_Toc208320152 \h </w:instrText>
            </w:r>
            <w:r>
              <w:rPr>
                <w:noProof/>
                <w:webHidden/>
              </w:rPr>
            </w:r>
            <w:r>
              <w:rPr>
                <w:noProof/>
                <w:webHidden/>
              </w:rPr>
              <w:fldChar w:fldCharType="separate"/>
            </w:r>
            <w:r>
              <w:rPr>
                <w:noProof/>
                <w:webHidden/>
              </w:rPr>
              <w:t>7</w:t>
            </w:r>
            <w:r>
              <w:rPr>
                <w:noProof/>
                <w:webHidden/>
              </w:rPr>
              <w:fldChar w:fldCharType="end"/>
            </w:r>
          </w:hyperlink>
        </w:p>
        <w:p w14:paraId="39DCC8CE" w14:textId="6B55FD6A" w:rsidR="0075435F" w:rsidRDefault="0075435F">
          <w:pPr>
            <w:pStyle w:val="2f2"/>
            <w:tabs>
              <w:tab w:val="right" w:leader="dot" w:pos="8630"/>
            </w:tabs>
            <w:rPr>
              <w:noProof/>
              <w:kern w:val="2"/>
              <w:sz w:val="21"/>
              <w:szCs w:val="24"/>
              <w:lang w:eastAsia="ja-JP"/>
              <w14:ligatures w14:val="standardContextual"/>
            </w:rPr>
          </w:pPr>
          <w:hyperlink w:anchor="_Toc208320153" w:history="1">
            <w:r w:rsidRPr="00777F86">
              <w:rPr>
                <w:rStyle w:val="aff"/>
                <w:noProof/>
                <w:lang w:eastAsia="ja-JP"/>
              </w:rPr>
              <w:t xml:space="preserve">4-5-2-b. </w:t>
            </w:r>
            <w:r w:rsidRPr="00777F86">
              <w:rPr>
                <w:rStyle w:val="aff"/>
                <w:noProof/>
                <w:lang w:eastAsia="ja-JP"/>
              </w:rPr>
              <w:t>サイト構成：データ管理設定</w:t>
            </w:r>
            <w:r>
              <w:rPr>
                <w:noProof/>
                <w:webHidden/>
              </w:rPr>
              <w:tab/>
            </w:r>
            <w:r>
              <w:rPr>
                <w:noProof/>
                <w:webHidden/>
              </w:rPr>
              <w:fldChar w:fldCharType="begin"/>
            </w:r>
            <w:r>
              <w:rPr>
                <w:noProof/>
                <w:webHidden/>
              </w:rPr>
              <w:instrText xml:space="preserve"> PAGEREF _Toc208320153 \h </w:instrText>
            </w:r>
            <w:r>
              <w:rPr>
                <w:noProof/>
                <w:webHidden/>
              </w:rPr>
            </w:r>
            <w:r>
              <w:rPr>
                <w:noProof/>
                <w:webHidden/>
              </w:rPr>
              <w:fldChar w:fldCharType="separate"/>
            </w:r>
            <w:r>
              <w:rPr>
                <w:noProof/>
                <w:webHidden/>
              </w:rPr>
              <w:t>7</w:t>
            </w:r>
            <w:r>
              <w:rPr>
                <w:noProof/>
                <w:webHidden/>
              </w:rPr>
              <w:fldChar w:fldCharType="end"/>
            </w:r>
          </w:hyperlink>
        </w:p>
        <w:p w14:paraId="66104759" w14:textId="41F228B6" w:rsidR="0075435F" w:rsidRDefault="0075435F">
          <w:pPr>
            <w:pStyle w:val="3e"/>
            <w:tabs>
              <w:tab w:val="right" w:leader="dot" w:pos="8630"/>
            </w:tabs>
            <w:rPr>
              <w:noProof/>
              <w:kern w:val="2"/>
              <w:sz w:val="21"/>
              <w:szCs w:val="24"/>
              <w:lang w:eastAsia="ja-JP"/>
              <w14:ligatures w14:val="standardContextual"/>
            </w:rPr>
          </w:pPr>
          <w:hyperlink w:anchor="_Toc208320154"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_Toc208320154 \h </w:instrText>
            </w:r>
            <w:r>
              <w:rPr>
                <w:noProof/>
                <w:webHidden/>
              </w:rPr>
            </w:r>
            <w:r>
              <w:rPr>
                <w:noProof/>
                <w:webHidden/>
              </w:rPr>
              <w:fldChar w:fldCharType="separate"/>
            </w:r>
            <w:r>
              <w:rPr>
                <w:noProof/>
                <w:webHidden/>
              </w:rPr>
              <w:t>7</w:t>
            </w:r>
            <w:r>
              <w:rPr>
                <w:noProof/>
                <w:webHidden/>
              </w:rPr>
              <w:fldChar w:fldCharType="end"/>
            </w:r>
          </w:hyperlink>
        </w:p>
        <w:p w14:paraId="198E0A3C" w14:textId="53FF9410" w:rsidR="0075435F" w:rsidRDefault="0075435F">
          <w:pPr>
            <w:pStyle w:val="3e"/>
            <w:tabs>
              <w:tab w:val="right" w:leader="dot" w:pos="8630"/>
            </w:tabs>
            <w:rPr>
              <w:noProof/>
              <w:kern w:val="2"/>
              <w:sz w:val="21"/>
              <w:szCs w:val="24"/>
              <w:lang w:eastAsia="ja-JP"/>
              <w14:ligatures w14:val="standardContextual"/>
            </w:rPr>
          </w:pPr>
          <w:hyperlink w:anchor="_Toc208320155"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_Toc208320155 \h </w:instrText>
            </w:r>
            <w:r>
              <w:rPr>
                <w:noProof/>
                <w:webHidden/>
              </w:rPr>
            </w:r>
            <w:r>
              <w:rPr>
                <w:noProof/>
                <w:webHidden/>
              </w:rPr>
              <w:fldChar w:fldCharType="separate"/>
            </w:r>
            <w:r>
              <w:rPr>
                <w:noProof/>
                <w:webHidden/>
              </w:rPr>
              <w:t>7</w:t>
            </w:r>
            <w:r>
              <w:rPr>
                <w:noProof/>
                <w:webHidden/>
              </w:rPr>
              <w:fldChar w:fldCharType="end"/>
            </w:r>
          </w:hyperlink>
        </w:p>
        <w:p w14:paraId="792B5EA9" w14:textId="44C211C8" w:rsidR="0075435F" w:rsidRDefault="0075435F">
          <w:pPr>
            <w:pStyle w:val="2f2"/>
            <w:tabs>
              <w:tab w:val="right" w:leader="dot" w:pos="8630"/>
            </w:tabs>
            <w:rPr>
              <w:noProof/>
              <w:kern w:val="2"/>
              <w:sz w:val="21"/>
              <w:szCs w:val="24"/>
              <w:lang w:eastAsia="ja-JP"/>
              <w14:ligatures w14:val="standardContextual"/>
            </w:rPr>
          </w:pPr>
          <w:hyperlink w:anchor="_Toc208320156" w:history="1">
            <w:r w:rsidRPr="00777F86">
              <w:rPr>
                <w:rStyle w:val="aff"/>
                <w:noProof/>
                <w:lang w:eastAsia="ja-JP"/>
              </w:rPr>
              <w:t>4-5-3-</w:t>
            </w:r>
            <w:r w:rsidRPr="00777F86">
              <w:rPr>
                <w:rStyle w:val="aff"/>
                <w:noProof/>
                <w:lang w:eastAsia="ja-JP"/>
              </w:rPr>
              <w:t>ア</w:t>
            </w:r>
            <w:r w:rsidRPr="00777F86">
              <w:rPr>
                <w:rStyle w:val="aff"/>
                <w:noProof/>
                <w:lang w:eastAsia="ja-JP"/>
              </w:rPr>
              <w:t xml:space="preserve">. </w:t>
            </w:r>
            <w:r w:rsidRPr="00777F86">
              <w:rPr>
                <w:rStyle w:val="aff"/>
                <w:noProof/>
                <w:lang w:eastAsia="ja-JP"/>
              </w:rPr>
              <w:t>追加機能：データ保護・プライバシー（個人情報保護ページ）</w:t>
            </w:r>
            <w:r>
              <w:rPr>
                <w:noProof/>
                <w:webHidden/>
              </w:rPr>
              <w:tab/>
            </w:r>
            <w:r>
              <w:rPr>
                <w:noProof/>
                <w:webHidden/>
              </w:rPr>
              <w:fldChar w:fldCharType="begin"/>
            </w:r>
            <w:r>
              <w:rPr>
                <w:noProof/>
                <w:webHidden/>
              </w:rPr>
              <w:instrText xml:space="preserve"> PAGEREF _Toc208320156 \h </w:instrText>
            </w:r>
            <w:r>
              <w:rPr>
                <w:noProof/>
                <w:webHidden/>
              </w:rPr>
            </w:r>
            <w:r>
              <w:rPr>
                <w:noProof/>
                <w:webHidden/>
              </w:rPr>
              <w:fldChar w:fldCharType="separate"/>
            </w:r>
            <w:r>
              <w:rPr>
                <w:noProof/>
                <w:webHidden/>
              </w:rPr>
              <w:t>7</w:t>
            </w:r>
            <w:r>
              <w:rPr>
                <w:noProof/>
                <w:webHidden/>
              </w:rPr>
              <w:fldChar w:fldCharType="end"/>
            </w:r>
          </w:hyperlink>
        </w:p>
        <w:p w14:paraId="0FDB6273" w14:textId="44E39289" w:rsidR="0075435F" w:rsidRDefault="0075435F">
          <w:pPr>
            <w:pStyle w:val="3e"/>
            <w:tabs>
              <w:tab w:val="right" w:leader="dot" w:pos="8630"/>
            </w:tabs>
            <w:rPr>
              <w:noProof/>
              <w:kern w:val="2"/>
              <w:sz w:val="21"/>
              <w:szCs w:val="24"/>
              <w:lang w:eastAsia="ja-JP"/>
              <w14:ligatures w14:val="standardContextual"/>
            </w:rPr>
          </w:pPr>
          <w:hyperlink w:anchor="_Toc208320157"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_Toc208320157 \h </w:instrText>
            </w:r>
            <w:r>
              <w:rPr>
                <w:noProof/>
                <w:webHidden/>
              </w:rPr>
            </w:r>
            <w:r>
              <w:rPr>
                <w:noProof/>
                <w:webHidden/>
              </w:rPr>
              <w:fldChar w:fldCharType="separate"/>
            </w:r>
            <w:r>
              <w:rPr>
                <w:noProof/>
                <w:webHidden/>
              </w:rPr>
              <w:t>7</w:t>
            </w:r>
            <w:r>
              <w:rPr>
                <w:noProof/>
                <w:webHidden/>
              </w:rPr>
              <w:fldChar w:fldCharType="end"/>
            </w:r>
          </w:hyperlink>
        </w:p>
        <w:p w14:paraId="6E5C7C5D" w14:textId="7255CF03" w:rsidR="0075435F" w:rsidRDefault="0075435F">
          <w:pPr>
            <w:pStyle w:val="3e"/>
            <w:tabs>
              <w:tab w:val="right" w:leader="dot" w:pos="8630"/>
            </w:tabs>
            <w:rPr>
              <w:noProof/>
              <w:kern w:val="2"/>
              <w:sz w:val="21"/>
              <w:szCs w:val="24"/>
              <w:lang w:eastAsia="ja-JP"/>
              <w14:ligatures w14:val="standardContextual"/>
            </w:rPr>
          </w:pPr>
          <w:hyperlink w:anchor="_Toc208320158"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_Toc208320158 \h </w:instrText>
            </w:r>
            <w:r>
              <w:rPr>
                <w:noProof/>
                <w:webHidden/>
              </w:rPr>
            </w:r>
            <w:r>
              <w:rPr>
                <w:noProof/>
                <w:webHidden/>
              </w:rPr>
              <w:fldChar w:fldCharType="separate"/>
            </w:r>
            <w:r>
              <w:rPr>
                <w:noProof/>
                <w:webHidden/>
              </w:rPr>
              <w:t>8</w:t>
            </w:r>
            <w:r>
              <w:rPr>
                <w:noProof/>
                <w:webHidden/>
              </w:rPr>
              <w:fldChar w:fldCharType="end"/>
            </w:r>
          </w:hyperlink>
        </w:p>
        <w:p w14:paraId="6D1BEA87" w14:textId="7E8FD95E" w:rsidR="0075435F" w:rsidRDefault="0075435F">
          <w:pPr>
            <w:pStyle w:val="2f2"/>
            <w:tabs>
              <w:tab w:val="right" w:leader="dot" w:pos="8630"/>
            </w:tabs>
            <w:rPr>
              <w:noProof/>
              <w:kern w:val="2"/>
              <w:sz w:val="21"/>
              <w:szCs w:val="24"/>
              <w:lang w:eastAsia="ja-JP"/>
              <w14:ligatures w14:val="standardContextual"/>
            </w:rPr>
          </w:pPr>
          <w:hyperlink w:anchor="_Toc208320159" w:history="1">
            <w:r w:rsidRPr="00777F86">
              <w:rPr>
                <w:rStyle w:val="aff"/>
                <w:noProof/>
                <w:lang w:eastAsia="ja-JP"/>
              </w:rPr>
              <w:t>4-5-3-</w:t>
            </w:r>
            <w:r w:rsidRPr="00777F86">
              <w:rPr>
                <w:rStyle w:val="aff"/>
                <w:noProof/>
                <w:lang w:eastAsia="ja-JP"/>
              </w:rPr>
              <w:t>イ</w:t>
            </w:r>
            <w:r w:rsidRPr="00777F86">
              <w:rPr>
                <w:rStyle w:val="aff"/>
                <w:noProof/>
                <w:lang w:eastAsia="ja-JP"/>
              </w:rPr>
              <w:t xml:space="preserve">. </w:t>
            </w:r>
            <w:r w:rsidRPr="00777F86">
              <w:rPr>
                <w:rStyle w:val="aff"/>
                <w:noProof/>
                <w:lang w:eastAsia="ja-JP"/>
              </w:rPr>
              <w:t>追加機能：データ管理設定</w:t>
            </w:r>
            <w:r>
              <w:rPr>
                <w:noProof/>
                <w:webHidden/>
              </w:rPr>
              <w:tab/>
            </w:r>
            <w:r>
              <w:rPr>
                <w:noProof/>
                <w:webHidden/>
              </w:rPr>
              <w:fldChar w:fldCharType="begin"/>
            </w:r>
            <w:r>
              <w:rPr>
                <w:noProof/>
                <w:webHidden/>
              </w:rPr>
              <w:instrText xml:space="preserve"> PAGEREF _Toc208320159 \h </w:instrText>
            </w:r>
            <w:r>
              <w:rPr>
                <w:noProof/>
                <w:webHidden/>
              </w:rPr>
            </w:r>
            <w:r>
              <w:rPr>
                <w:noProof/>
                <w:webHidden/>
              </w:rPr>
              <w:fldChar w:fldCharType="separate"/>
            </w:r>
            <w:r>
              <w:rPr>
                <w:noProof/>
                <w:webHidden/>
              </w:rPr>
              <w:t>8</w:t>
            </w:r>
            <w:r>
              <w:rPr>
                <w:noProof/>
                <w:webHidden/>
              </w:rPr>
              <w:fldChar w:fldCharType="end"/>
            </w:r>
          </w:hyperlink>
        </w:p>
        <w:p w14:paraId="630128DD" w14:textId="734A42C8" w:rsidR="0075435F" w:rsidRDefault="0075435F">
          <w:pPr>
            <w:pStyle w:val="3e"/>
            <w:tabs>
              <w:tab w:val="right" w:leader="dot" w:pos="8630"/>
            </w:tabs>
            <w:rPr>
              <w:noProof/>
              <w:kern w:val="2"/>
              <w:sz w:val="21"/>
              <w:szCs w:val="24"/>
              <w:lang w:eastAsia="ja-JP"/>
              <w14:ligatures w14:val="standardContextual"/>
            </w:rPr>
          </w:pPr>
          <w:hyperlink w:anchor="_Toc208320160" w:history="1">
            <w:r w:rsidRPr="00777F86">
              <w:rPr>
                <w:rStyle w:val="aff"/>
                <w:noProof/>
                <w:lang w:eastAsia="ja-JP"/>
              </w:rPr>
              <w:t>提案概要</w:t>
            </w:r>
            <w:r>
              <w:rPr>
                <w:noProof/>
                <w:webHidden/>
              </w:rPr>
              <w:tab/>
            </w:r>
            <w:r>
              <w:rPr>
                <w:noProof/>
                <w:webHidden/>
              </w:rPr>
              <w:fldChar w:fldCharType="begin"/>
            </w:r>
            <w:r>
              <w:rPr>
                <w:noProof/>
                <w:webHidden/>
              </w:rPr>
              <w:instrText xml:space="preserve"> PAGEREF _Toc208320160 \h </w:instrText>
            </w:r>
            <w:r>
              <w:rPr>
                <w:noProof/>
                <w:webHidden/>
              </w:rPr>
            </w:r>
            <w:r>
              <w:rPr>
                <w:noProof/>
                <w:webHidden/>
              </w:rPr>
              <w:fldChar w:fldCharType="separate"/>
            </w:r>
            <w:r>
              <w:rPr>
                <w:noProof/>
                <w:webHidden/>
              </w:rPr>
              <w:t>8</w:t>
            </w:r>
            <w:r>
              <w:rPr>
                <w:noProof/>
                <w:webHidden/>
              </w:rPr>
              <w:fldChar w:fldCharType="end"/>
            </w:r>
          </w:hyperlink>
        </w:p>
        <w:p w14:paraId="3E898ECF" w14:textId="6D65D8E9" w:rsidR="0075435F" w:rsidRDefault="0075435F">
          <w:pPr>
            <w:pStyle w:val="3e"/>
            <w:tabs>
              <w:tab w:val="right" w:leader="dot" w:pos="8630"/>
            </w:tabs>
            <w:rPr>
              <w:noProof/>
              <w:kern w:val="2"/>
              <w:sz w:val="21"/>
              <w:szCs w:val="24"/>
              <w:lang w:eastAsia="ja-JP"/>
              <w14:ligatures w14:val="standardContextual"/>
            </w:rPr>
          </w:pPr>
          <w:hyperlink w:anchor="_Toc208320161" w:history="1">
            <w:r w:rsidRPr="00777F86">
              <w:rPr>
                <w:rStyle w:val="aff"/>
                <w:noProof/>
                <w:lang w:eastAsia="ja-JP"/>
              </w:rPr>
              <w:t>実現方法</w:t>
            </w:r>
            <w:r>
              <w:rPr>
                <w:noProof/>
                <w:webHidden/>
              </w:rPr>
              <w:tab/>
            </w:r>
            <w:r>
              <w:rPr>
                <w:noProof/>
                <w:webHidden/>
              </w:rPr>
              <w:fldChar w:fldCharType="begin"/>
            </w:r>
            <w:r>
              <w:rPr>
                <w:noProof/>
                <w:webHidden/>
              </w:rPr>
              <w:instrText xml:space="preserve"> PAGEREF _Toc208320161 \h </w:instrText>
            </w:r>
            <w:r>
              <w:rPr>
                <w:noProof/>
                <w:webHidden/>
              </w:rPr>
            </w:r>
            <w:r>
              <w:rPr>
                <w:noProof/>
                <w:webHidden/>
              </w:rPr>
              <w:fldChar w:fldCharType="separate"/>
            </w:r>
            <w:r>
              <w:rPr>
                <w:noProof/>
                <w:webHidden/>
              </w:rPr>
              <w:t>8</w:t>
            </w:r>
            <w:r>
              <w:rPr>
                <w:noProof/>
                <w:webHidden/>
              </w:rPr>
              <w:fldChar w:fldCharType="end"/>
            </w:r>
          </w:hyperlink>
        </w:p>
        <w:p w14:paraId="2D8271F1" w14:textId="4BCC999F" w:rsidR="002A336D" w:rsidRDefault="0075435F">
          <w:pPr>
            <w:rPr>
              <w:rFonts w:hint="eastAsia"/>
            </w:rPr>
          </w:pPr>
          <w:r>
            <w:rPr>
              <w:b/>
              <w:bCs/>
              <w:lang w:val="ja-JP"/>
            </w:rPr>
            <w:lastRenderedPageBreak/>
            <w:fldChar w:fldCharType="end"/>
          </w:r>
        </w:p>
      </w:sdtContent>
    </w:sdt>
    <w:p w14:paraId="005A037F" w14:textId="77777777" w:rsidR="002A336D" w:rsidRDefault="00000000">
      <w:pPr>
        <w:pStyle w:val="1"/>
        <w:rPr>
          <w:lang w:eastAsia="ja-JP"/>
        </w:rPr>
      </w:pPr>
      <w:bookmarkStart w:id="0" w:name="_Toc208320088"/>
      <w:r>
        <w:rPr>
          <w:lang w:eastAsia="ja-JP"/>
        </w:rPr>
        <w:t xml:space="preserve">4-1. </w:t>
      </w:r>
      <w:r>
        <w:rPr>
          <w:lang w:eastAsia="ja-JP"/>
        </w:rPr>
        <w:t>共通</w:t>
      </w:r>
      <w:r>
        <w:rPr>
          <w:lang w:eastAsia="ja-JP"/>
        </w:rPr>
        <w:t>UX/UI</w:t>
      </w:r>
      <w:r>
        <w:rPr>
          <w:lang w:eastAsia="ja-JP"/>
        </w:rPr>
        <w:t>に関する改修</w:t>
      </w:r>
      <w:bookmarkEnd w:id="0"/>
    </w:p>
    <w:p w14:paraId="1844C38E" w14:textId="77777777" w:rsidR="002A336D" w:rsidRDefault="00000000">
      <w:pPr>
        <w:pStyle w:val="21"/>
        <w:rPr>
          <w:lang w:eastAsia="ja-JP"/>
        </w:rPr>
      </w:pPr>
      <w:bookmarkStart w:id="1" w:name="_Toc208320089"/>
      <w:r>
        <w:rPr>
          <w:lang w:eastAsia="ja-JP"/>
        </w:rPr>
        <w:t xml:space="preserve">4-1-1. </w:t>
      </w:r>
      <w:r>
        <w:rPr>
          <w:lang w:eastAsia="ja-JP"/>
        </w:rPr>
        <w:t>概要</w:t>
      </w:r>
      <w:bookmarkEnd w:id="1"/>
    </w:p>
    <w:p w14:paraId="210EDCB5" w14:textId="77777777" w:rsidR="002A336D" w:rsidRDefault="00000000">
      <w:pPr>
        <w:pStyle w:val="31"/>
        <w:rPr>
          <w:lang w:eastAsia="ja-JP"/>
        </w:rPr>
      </w:pPr>
      <w:bookmarkStart w:id="2" w:name="_Toc208320090"/>
      <w:r>
        <w:rPr>
          <w:lang w:eastAsia="ja-JP"/>
        </w:rPr>
        <w:t>提案概要</w:t>
      </w:r>
      <w:bookmarkEnd w:id="2"/>
    </w:p>
    <w:p w14:paraId="5235BD7D" w14:textId="741D1F95" w:rsidR="002A336D" w:rsidRDefault="00000000">
      <w:pPr>
        <w:rPr>
          <w:lang w:eastAsia="ja-JP"/>
        </w:rPr>
      </w:pPr>
      <w:r>
        <w:rPr>
          <w:rFonts w:ascii="游ゴシック" w:eastAsia="游ゴシック" w:hAnsi="游ゴシック"/>
          <w:lang w:eastAsia="ja-JP"/>
        </w:rPr>
        <w:t>国際化（i18n）と一貫性のあるデザインシステムを導入し、留学生（日本語/英語）双方に分かりやすい体験を提供し</w:t>
      </w:r>
      <w:r w:rsidR="00184BD6">
        <w:rPr>
          <w:rFonts w:ascii="游ゴシック" w:eastAsia="游ゴシック" w:hAnsi="游ゴシック" w:hint="eastAsia"/>
          <w:lang w:eastAsia="ja-JP"/>
        </w:rPr>
        <w:t>、</w:t>
      </w:r>
      <w:r>
        <w:rPr>
          <w:rFonts w:ascii="游ゴシック" w:eastAsia="游ゴシック" w:hAnsi="游ゴシック"/>
          <w:lang w:eastAsia="ja-JP"/>
        </w:rPr>
        <w:t>見やすさ・操作性を強化します。</w:t>
      </w:r>
    </w:p>
    <w:p w14:paraId="72B33721" w14:textId="77777777" w:rsidR="002A336D" w:rsidRDefault="00000000">
      <w:pPr>
        <w:pStyle w:val="31"/>
        <w:rPr>
          <w:lang w:eastAsia="ja-JP"/>
        </w:rPr>
      </w:pPr>
      <w:bookmarkStart w:id="3" w:name="_Toc208320091"/>
      <w:r>
        <w:rPr>
          <w:lang w:eastAsia="ja-JP"/>
        </w:rPr>
        <w:t>実現方法</w:t>
      </w:r>
      <w:bookmarkEnd w:id="3"/>
    </w:p>
    <w:p w14:paraId="6056DB35" w14:textId="77777777" w:rsidR="002A336D" w:rsidRDefault="00000000">
      <w:pPr>
        <w:rPr>
          <w:lang w:eastAsia="ja-JP"/>
        </w:rPr>
      </w:pPr>
      <w:r>
        <w:rPr>
          <w:rFonts w:ascii="游ゴシック" w:eastAsia="游ゴシック" w:hAnsi="游ゴシック"/>
          <w:lang w:eastAsia="ja-JP"/>
        </w:rPr>
        <w:t>共通デザインと言語対応を主要画面から順次適用し、全体へ展開します。</w:t>
      </w:r>
    </w:p>
    <w:p w14:paraId="300FA2FD" w14:textId="77777777" w:rsidR="002A336D" w:rsidRDefault="002A336D">
      <w:pPr>
        <w:rPr>
          <w:lang w:eastAsia="ja-JP"/>
        </w:rPr>
      </w:pPr>
    </w:p>
    <w:p w14:paraId="62EC98BA" w14:textId="77777777" w:rsidR="002A336D" w:rsidRDefault="00000000">
      <w:pPr>
        <w:pStyle w:val="21"/>
        <w:rPr>
          <w:lang w:eastAsia="ja-JP"/>
        </w:rPr>
      </w:pPr>
      <w:bookmarkStart w:id="4" w:name="_Toc208320092"/>
      <w:r>
        <w:rPr>
          <w:lang w:eastAsia="ja-JP"/>
        </w:rPr>
        <w:t xml:space="preserve">4-1-2. </w:t>
      </w:r>
      <w:r>
        <w:rPr>
          <w:lang w:eastAsia="ja-JP"/>
        </w:rPr>
        <w:t>サイト構成（ヘッダー／フッター／コンテンツ）</w:t>
      </w:r>
      <w:bookmarkEnd w:id="4"/>
    </w:p>
    <w:p w14:paraId="29AC0917" w14:textId="77777777" w:rsidR="002A336D" w:rsidRDefault="00000000">
      <w:pPr>
        <w:pStyle w:val="31"/>
        <w:rPr>
          <w:lang w:eastAsia="ja-JP"/>
        </w:rPr>
      </w:pPr>
      <w:bookmarkStart w:id="5" w:name="_Toc208320093"/>
      <w:r>
        <w:rPr>
          <w:lang w:eastAsia="ja-JP"/>
        </w:rPr>
        <w:t>提案概要</w:t>
      </w:r>
      <w:bookmarkEnd w:id="5"/>
    </w:p>
    <w:p w14:paraId="47E571F3" w14:textId="21814351" w:rsidR="002A336D" w:rsidRDefault="00000000">
      <w:pPr>
        <w:rPr>
          <w:lang w:eastAsia="ja-JP"/>
        </w:rPr>
      </w:pPr>
      <w:r>
        <w:rPr>
          <w:rFonts w:ascii="游ゴシック" w:eastAsia="游ゴシック" w:hAnsi="游ゴシック"/>
          <w:lang w:eastAsia="ja-JP"/>
        </w:rPr>
        <w:t>共通レイアウトをフレーム化し、ヘッダー・フッターを共通提供</w:t>
      </w:r>
      <w:r w:rsidR="007F277D">
        <w:rPr>
          <w:rFonts w:ascii="游ゴシック" w:eastAsia="游ゴシック" w:hAnsi="游ゴシック" w:hint="eastAsia"/>
          <w:lang w:eastAsia="ja-JP"/>
        </w:rPr>
        <w:t>します</w:t>
      </w:r>
      <w:r>
        <w:rPr>
          <w:rFonts w:ascii="游ゴシック" w:eastAsia="游ゴシック" w:hAnsi="游ゴシック"/>
          <w:lang w:eastAsia="ja-JP"/>
        </w:rPr>
        <w:t>。コンテンツ領域はルーティングで差し替えます。</w:t>
      </w:r>
    </w:p>
    <w:p w14:paraId="485152C4" w14:textId="77777777" w:rsidR="002A336D" w:rsidRDefault="00000000">
      <w:pPr>
        <w:pStyle w:val="31"/>
        <w:rPr>
          <w:lang w:eastAsia="ja-JP"/>
        </w:rPr>
      </w:pPr>
      <w:bookmarkStart w:id="6" w:name="_Toc208320094"/>
      <w:r>
        <w:rPr>
          <w:lang w:eastAsia="ja-JP"/>
        </w:rPr>
        <w:t>実現方法</w:t>
      </w:r>
      <w:bookmarkEnd w:id="6"/>
    </w:p>
    <w:p w14:paraId="72E0FAB9" w14:textId="77777777" w:rsidR="002A336D" w:rsidRDefault="00000000">
      <w:pPr>
        <w:rPr>
          <w:lang w:eastAsia="ja-JP"/>
        </w:rPr>
      </w:pPr>
      <w:r>
        <w:rPr>
          <w:rFonts w:ascii="游ゴシック" w:eastAsia="游ゴシック" w:hAnsi="游ゴシック"/>
          <w:lang w:eastAsia="ja-JP"/>
        </w:rPr>
        <w:t>共通レイアウトでヘッダー/フッターを統一し、主要ナビを明確に配置します。</w:t>
      </w:r>
    </w:p>
    <w:p w14:paraId="386A0ADA" w14:textId="77777777" w:rsidR="002A336D" w:rsidRDefault="002A336D">
      <w:pPr>
        <w:rPr>
          <w:lang w:eastAsia="ja-JP"/>
        </w:rPr>
      </w:pPr>
    </w:p>
    <w:p w14:paraId="572F0F95" w14:textId="77777777" w:rsidR="002A336D" w:rsidRDefault="00000000">
      <w:pPr>
        <w:pStyle w:val="21"/>
      </w:pPr>
      <w:bookmarkStart w:id="7" w:name="_Toc208320095"/>
      <w:r>
        <w:t xml:space="preserve">4-1-3. </w:t>
      </w:r>
      <w:proofErr w:type="spellStart"/>
      <w:r>
        <w:t>追加機能：日本語</w:t>
      </w:r>
      <w:proofErr w:type="spellEnd"/>
      <w:r>
        <w:t>/</w:t>
      </w:r>
      <w:proofErr w:type="spellStart"/>
      <w:r>
        <w:t>英語</w:t>
      </w:r>
      <w:proofErr w:type="spellEnd"/>
      <w:r>
        <w:t xml:space="preserve"> </w:t>
      </w:r>
      <w:proofErr w:type="spellStart"/>
      <w:r>
        <w:t>言語切替</w:t>
      </w:r>
      <w:bookmarkEnd w:id="7"/>
      <w:proofErr w:type="spellEnd"/>
    </w:p>
    <w:p w14:paraId="43759E6C" w14:textId="77777777" w:rsidR="002A336D" w:rsidRDefault="00000000">
      <w:pPr>
        <w:pStyle w:val="31"/>
        <w:rPr>
          <w:lang w:eastAsia="ja-JP"/>
        </w:rPr>
      </w:pPr>
      <w:bookmarkStart w:id="8" w:name="_Toc208320096"/>
      <w:r>
        <w:rPr>
          <w:lang w:eastAsia="ja-JP"/>
        </w:rPr>
        <w:t>提案概要</w:t>
      </w:r>
      <w:bookmarkEnd w:id="8"/>
    </w:p>
    <w:p w14:paraId="124B602A" w14:textId="77777777" w:rsidR="002A336D" w:rsidRDefault="00000000">
      <w:pPr>
        <w:rPr>
          <w:lang w:eastAsia="ja-JP"/>
        </w:rPr>
      </w:pPr>
      <w:r>
        <w:rPr>
          <w:rFonts w:ascii="游ゴシック" w:eastAsia="游ゴシック" w:hAnsi="游ゴシック"/>
          <w:lang w:eastAsia="ja-JP"/>
        </w:rPr>
        <w:t>全テキストをキー管理し、ランタイムで日本語/英語を切替。ユーザの言語選好は Cookie/DB に保存します。</w:t>
      </w:r>
    </w:p>
    <w:p w14:paraId="70B4F74F" w14:textId="77777777" w:rsidR="002A336D" w:rsidRDefault="00000000">
      <w:pPr>
        <w:pStyle w:val="31"/>
        <w:rPr>
          <w:lang w:eastAsia="ja-JP"/>
        </w:rPr>
      </w:pPr>
      <w:bookmarkStart w:id="9" w:name="_Toc208320097"/>
      <w:r>
        <w:rPr>
          <w:lang w:eastAsia="ja-JP"/>
        </w:rPr>
        <w:t>実現方法</w:t>
      </w:r>
      <w:bookmarkEnd w:id="9"/>
    </w:p>
    <w:p w14:paraId="4C989B91" w14:textId="0E325308" w:rsidR="002A336D" w:rsidRDefault="00000000">
      <w:pPr>
        <w:rPr>
          <w:rFonts w:hint="eastAsia"/>
          <w:lang w:eastAsia="ja-JP"/>
        </w:rPr>
      </w:pPr>
      <w:r>
        <w:rPr>
          <w:rFonts w:ascii="游ゴシック" w:eastAsia="游ゴシック" w:hAnsi="游ゴシック"/>
          <w:lang w:eastAsia="ja-JP"/>
        </w:rPr>
        <w:t>標準の国際化機能で日本語/英語に対応し、切替ボタンを設置。文言は辞書で一元管理します。</w:t>
      </w:r>
    </w:p>
    <w:p w14:paraId="1594E4B7" w14:textId="77777777" w:rsidR="002A336D" w:rsidRDefault="00000000">
      <w:pPr>
        <w:pStyle w:val="1"/>
        <w:rPr>
          <w:lang w:eastAsia="ja-JP"/>
        </w:rPr>
      </w:pPr>
      <w:bookmarkStart w:id="10" w:name="_Toc208320098"/>
      <w:r>
        <w:rPr>
          <w:lang w:eastAsia="ja-JP"/>
        </w:rPr>
        <w:t xml:space="preserve">4-2. </w:t>
      </w:r>
      <w:r>
        <w:rPr>
          <w:lang w:eastAsia="ja-JP"/>
        </w:rPr>
        <w:t>生成</w:t>
      </w:r>
      <w:r>
        <w:rPr>
          <w:lang w:eastAsia="ja-JP"/>
        </w:rPr>
        <w:t>AI</w:t>
      </w:r>
      <w:r>
        <w:rPr>
          <w:lang w:eastAsia="ja-JP"/>
        </w:rPr>
        <w:t>モデルにおける追加改修</w:t>
      </w:r>
      <w:bookmarkEnd w:id="10"/>
    </w:p>
    <w:p w14:paraId="0C170E8F" w14:textId="77777777" w:rsidR="002A336D" w:rsidRDefault="00000000">
      <w:pPr>
        <w:pStyle w:val="21"/>
        <w:rPr>
          <w:lang w:eastAsia="ja-JP"/>
        </w:rPr>
      </w:pPr>
      <w:bookmarkStart w:id="11" w:name="_Toc208320099"/>
      <w:r>
        <w:rPr>
          <w:lang w:eastAsia="ja-JP"/>
        </w:rPr>
        <w:t xml:space="preserve">4-2-1. </w:t>
      </w:r>
      <w:r>
        <w:rPr>
          <w:lang w:eastAsia="ja-JP"/>
        </w:rPr>
        <w:t>概要</w:t>
      </w:r>
      <w:bookmarkEnd w:id="11"/>
    </w:p>
    <w:p w14:paraId="6B9641C3" w14:textId="77777777" w:rsidR="002A336D" w:rsidRDefault="00000000">
      <w:pPr>
        <w:pStyle w:val="31"/>
        <w:rPr>
          <w:lang w:eastAsia="ja-JP"/>
        </w:rPr>
      </w:pPr>
      <w:bookmarkStart w:id="12" w:name="_Toc208320100"/>
      <w:r>
        <w:rPr>
          <w:lang w:eastAsia="ja-JP"/>
        </w:rPr>
        <w:t>提案概要</w:t>
      </w:r>
      <w:bookmarkEnd w:id="12"/>
    </w:p>
    <w:p w14:paraId="7E65D06B" w14:textId="77777777" w:rsidR="002A336D" w:rsidRDefault="00000000">
      <w:pPr>
        <w:rPr>
          <w:lang w:eastAsia="ja-JP"/>
        </w:rPr>
      </w:pPr>
      <w:r>
        <w:rPr>
          <w:rFonts w:ascii="游ゴシック" w:eastAsia="游ゴシック" w:hAnsi="游ゴシック"/>
          <w:lang w:eastAsia="ja-JP"/>
        </w:rPr>
        <w:t>LLM＋Hybrid RAG で一般知識と就職特化知識を統合。ユーザコスト最適化と根拠提示を両立します。</w:t>
      </w:r>
    </w:p>
    <w:p w14:paraId="22F99F5F" w14:textId="77777777" w:rsidR="002A336D" w:rsidRDefault="00000000">
      <w:pPr>
        <w:pStyle w:val="31"/>
        <w:rPr>
          <w:lang w:eastAsia="ja-JP"/>
        </w:rPr>
      </w:pPr>
      <w:bookmarkStart w:id="13" w:name="_Toc208320101"/>
      <w:r>
        <w:rPr>
          <w:lang w:eastAsia="ja-JP"/>
        </w:rPr>
        <w:t>実現方法</w:t>
      </w:r>
      <w:bookmarkEnd w:id="13"/>
    </w:p>
    <w:p w14:paraId="5D63B4C9" w14:textId="77777777" w:rsidR="002A336D" w:rsidRDefault="00000000">
      <w:pPr>
        <w:rPr>
          <w:lang w:eastAsia="ja-JP"/>
        </w:rPr>
      </w:pPr>
      <w:r>
        <w:rPr>
          <w:rFonts w:ascii="游ゴシック" w:eastAsia="游ゴシック" w:hAnsi="游ゴシック"/>
          <w:lang w:eastAsia="ja-JP"/>
        </w:rPr>
        <w:t>一般的なLLMに就職向け情報を組み合わせる構成とし、必要に応じて調整します。</w:t>
      </w:r>
    </w:p>
    <w:p w14:paraId="43D0ABA5" w14:textId="77777777" w:rsidR="002A336D" w:rsidRDefault="002A336D">
      <w:pPr>
        <w:rPr>
          <w:lang w:eastAsia="ja-JP"/>
        </w:rPr>
      </w:pPr>
    </w:p>
    <w:p w14:paraId="3755A6B8" w14:textId="77777777" w:rsidR="002A336D" w:rsidRDefault="00000000">
      <w:pPr>
        <w:pStyle w:val="21"/>
        <w:rPr>
          <w:lang w:eastAsia="ja-JP"/>
        </w:rPr>
      </w:pPr>
      <w:bookmarkStart w:id="14" w:name="_Toc208320102"/>
      <w:r>
        <w:rPr>
          <w:lang w:eastAsia="ja-JP"/>
        </w:rPr>
        <w:t xml:space="preserve">4-2-2. </w:t>
      </w:r>
      <w:r>
        <w:rPr>
          <w:lang w:eastAsia="ja-JP"/>
        </w:rPr>
        <w:t>サイト構成（面接練習ページ／設定）</w:t>
      </w:r>
      <w:bookmarkEnd w:id="14"/>
    </w:p>
    <w:p w14:paraId="6BE9A926" w14:textId="77777777" w:rsidR="002A336D" w:rsidRDefault="00000000">
      <w:pPr>
        <w:pStyle w:val="31"/>
        <w:rPr>
          <w:lang w:eastAsia="ja-JP"/>
        </w:rPr>
      </w:pPr>
      <w:bookmarkStart w:id="15" w:name="_Toc208320103"/>
      <w:r>
        <w:rPr>
          <w:lang w:eastAsia="ja-JP"/>
        </w:rPr>
        <w:t>提案概要</w:t>
      </w:r>
      <w:bookmarkEnd w:id="15"/>
    </w:p>
    <w:p w14:paraId="7E0AFB81" w14:textId="77777777" w:rsidR="002A336D" w:rsidRDefault="00000000">
      <w:pPr>
        <w:rPr>
          <w:lang w:eastAsia="ja-JP"/>
        </w:rPr>
      </w:pPr>
      <w:r>
        <w:rPr>
          <w:rFonts w:ascii="游ゴシック" w:eastAsia="游ゴシック" w:hAnsi="游ゴシック"/>
          <w:lang w:eastAsia="ja-JP"/>
        </w:rPr>
        <w:t>面接練習は音声UI中心。設定で STT/TTS、難易度、業界プリセットを切替可能にします。</w:t>
      </w:r>
    </w:p>
    <w:p w14:paraId="065F88DD" w14:textId="77777777" w:rsidR="002A336D" w:rsidRDefault="00000000">
      <w:pPr>
        <w:pStyle w:val="31"/>
        <w:rPr>
          <w:lang w:eastAsia="ja-JP"/>
        </w:rPr>
      </w:pPr>
      <w:bookmarkStart w:id="16" w:name="_Toc208320104"/>
      <w:r>
        <w:rPr>
          <w:lang w:eastAsia="ja-JP"/>
        </w:rPr>
        <w:t>実現方法</w:t>
      </w:r>
      <w:bookmarkEnd w:id="16"/>
    </w:p>
    <w:p w14:paraId="1A1249A6" w14:textId="77777777" w:rsidR="002A336D" w:rsidRDefault="00000000">
      <w:pPr>
        <w:rPr>
          <w:lang w:eastAsia="ja-JP"/>
        </w:rPr>
      </w:pPr>
      <w:r>
        <w:rPr>
          <w:rFonts w:ascii="游ゴシック" w:eastAsia="游ゴシック" w:hAnsi="游ゴシック"/>
          <w:lang w:eastAsia="ja-JP"/>
        </w:rPr>
        <w:t>面接練習用ページを用意し、音声のオン/オフや難易度など基本設定を切り替えられるようにします。</w:t>
      </w:r>
    </w:p>
    <w:p w14:paraId="0CCABC13" w14:textId="77777777" w:rsidR="002A336D" w:rsidRDefault="002A336D">
      <w:pPr>
        <w:rPr>
          <w:lang w:eastAsia="ja-JP"/>
        </w:rPr>
      </w:pPr>
    </w:p>
    <w:p w14:paraId="589DD9F3" w14:textId="77777777" w:rsidR="002A336D" w:rsidRDefault="00000000">
      <w:pPr>
        <w:pStyle w:val="21"/>
        <w:rPr>
          <w:lang w:eastAsia="ja-JP"/>
        </w:rPr>
      </w:pPr>
      <w:bookmarkStart w:id="17" w:name="_Toc208320105"/>
      <w:r>
        <w:rPr>
          <w:lang w:eastAsia="ja-JP"/>
        </w:rPr>
        <w:t>4-2-3-</w:t>
      </w:r>
      <w:r>
        <w:rPr>
          <w:lang w:eastAsia="ja-JP"/>
        </w:rPr>
        <w:t>ア</w:t>
      </w:r>
      <w:r>
        <w:rPr>
          <w:lang w:eastAsia="ja-JP"/>
        </w:rPr>
        <w:t xml:space="preserve">. </w:t>
      </w:r>
      <w:r>
        <w:rPr>
          <w:lang w:eastAsia="ja-JP"/>
        </w:rPr>
        <w:t>追加機能：</w:t>
      </w:r>
      <w:r>
        <w:rPr>
          <w:lang w:eastAsia="ja-JP"/>
        </w:rPr>
        <w:t>LLM</w:t>
      </w:r>
      <w:bookmarkEnd w:id="17"/>
    </w:p>
    <w:p w14:paraId="3ABF3032" w14:textId="77777777" w:rsidR="002A336D" w:rsidRDefault="00000000">
      <w:pPr>
        <w:pStyle w:val="31"/>
        <w:rPr>
          <w:lang w:eastAsia="ja-JP"/>
        </w:rPr>
      </w:pPr>
      <w:bookmarkStart w:id="18" w:name="_Toc208320106"/>
      <w:r>
        <w:rPr>
          <w:lang w:eastAsia="ja-JP"/>
        </w:rPr>
        <w:t>提案概要</w:t>
      </w:r>
      <w:bookmarkEnd w:id="18"/>
    </w:p>
    <w:p w14:paraId="53A8BDBD" w14:textId="77777777" w:rsidR="002A336D" w:rsidRDefault="00000000">
      <w:pPr>
        <w:rPr>
          <w:lang w:eastAsia="ja-JP"/>
        </w:rPr>
      </w:pPr>
      <w:r>
        <w:rPr>
          <w:rFonts w:ascii="游ゴシック" w:eastAsia="游ゴシック" w:hAnsi="游ゴシック"/>
          <w:lang w:eastAsia="ja-JP"/>
        </w:rPr>
        <w:t>サイト利用方法および就活Q&amp;Aを自然文で応答し、自己解決を促進します。</w:t>
      </w:r>
    </w:p>
    <w:p w14:paraId="0B83D1C2" w14:textId="77777777" w:rsidR="002A336D" w:rsidRDefault="00000000">
      <w:pPr>
        <w:pStyle w:val="31"/>
        <w:rPr>
          <w:lang w:eastAsia="ja-JP"/>
        </w:rPr>
      </w:pPr>
      <w:bookmarkStart w:id="19" w:name="_Toc208320107"/>
      <w:r>
        <w:rPr>
          <w:lang w:eastAsia="ja-JP"/>
        </w:rPr>
        <w:t>実現方法</w:t>
      </w:r>
      <w:bookmarkEnd w:id="19"/>
    </w:p>
    <w:p w14:paraId="5B12A7A3" w14:textId="77777777" w:rsidR="002A336D" w:rsidRDefault="00000000">
      <w:pPr>
        <w:rPr>
          <w:lang w:eastAsia="ja-JP"/>
        </w:rPr>
      </w:pPr>
      <w:r>
        <w:rPr>
          <w:rFonts w:ascii="游ゴシック" w:eastAsia="游ゴシック" w:hAnsi="游ゴシック"/>
          <w:lang w:eastAsia="ja-JP"/>
        </w:rPr>
        <w:t>既存の大規模言語モデルを活用し、サイト案内と一般的な就活Q&amp;Aに応答できるようにします。</w:t>
      </w:r>
    </w:p>
    <w:p w14:paraId="4B902E2F" w14:textId="77777777" w:rsidR="002A336D" w:rsidRDefault="002A336D">
      <w:pPr>
        <w:rPr>
          <w:lang w:eastAsia="ja-JP"/>
        </w:rPr>
      </w:pPr>
    </w:p>
    <w:p w14:paraId="7548A8C6" w14:textId="77777777" w:rsidR="002A336D" w:rsidRDefault="00000000">
      <w:pPr>
        <w:pStyle w:val="21"/>
        <w:rPr>
          <w:lang w:eastAsia="ja-JP"/>
        </w:rPr>
      </w:pPr>
      <w:bookmarkStart w:id="20" w:name="_Toc208320108"/>
      <w:r>
        <w:rPr>
          <w:lang w:eastAsia="ja-JP"/>
        </w:rPr>
        <w:lastRenderedPageBreak/>
        <w:t>4-2-3-</w:t>
      </w:r>
      <w:r>
        <w:rPr>
          <w:lang w:eastAsia="ja-JP"/>
        </w:rPr>
        <w:t>イ</w:t>
      </w:r>
      <w:r>
        <w:rPr>
          <w:lang w:eastAsia="ja-JP"/>
        </w:rPr>
        <w:t xml:space="preserve">. </w:t>
      </w:r>
      <w:r>
        <w:rPr>
          <w:lang w:eastAsia="ja-JP"/>
        </w:rPr>
        <w:t>追加機能：</w:t>
      </w:r>
      <w:r>
        <w:rPr>
          <w:lang w:eastAsia="ja-JP"/>
        </w:rPr>
        <w:t>Hybrid RAG</w:t>
      </w:r>
      <w:bookmarkEnd w:id="20"/>
    </w:p>
    <w:p w14:paraId="7F7F9CC0" w14:textId="77777777" w:rsidR="002A336D" w:rsidRDefault="00000000">
      <w:pPr>
        <w:pStyle w:val="31"/>
        <w:rPr>
          <w:lang w:eastAsia="ja-JP"/>
        </w:rPr>
      </w:pPr>
      <w:bookmarkStart w:id="21" w:name="_Toc208320109"/>
      <w:r>
        <w:rPr>
          <w:lang w:eastAsia="ja-JP"/>
        </w:rPr>
        <w:t>提案概要</w:t>
      </w:r>
      <w:bookmarkEnd w:id="21"/>
    </w:p>
    <w:p w14:paraId="5DAD7672" w14:textId="77777777" w:rsidR="002A336D" w:rsidRDefault="00000000">
      <w:pPr>
        <w:rPr>
          <w:lang w:eastAsia="ja-JP"/>
        </w:rPr>
      </w:pPr>
      <w:r>
        <w:rPr>
          <w:rFonts w:ascii="游ゴシック" w:eastAsia="游ゴシック" w:hAnsi="游ゴシック"/>
          <w:lang w:eastAsia="ja-JP"/>
        </w:rPr>
        <w:t>非公開/準公開の就職関連資料を安全に取り込み、根拠付きの具体的回答を提供します。</w:t>
      </w:r>
    </w:p>
    <w:p w14:paraId="62A5E7A0" w14:textId="77777777" w:rsidR="002A336D" w:rsidRDefault="00000000">
      <w:pPr>
        <w:pStyle w:val="31"/>
        <w:rPr>
          <w:lang w:eastAsia="ja-JP"/>
        </w:rPr>
      </w:pPr>
      <w:bookmarkStart w:id="22" w:name="_Toc208320110"/>
      <w:r>
        <w:rPr>
          <w:lang w:eastAsia="ja-JP"/>
        </w:rPr>
        <w:t>実現方法</w:t>
      </w:r>
      <w:bookmarkEnd w:id="22"/>
    </w:p>
    <w:p w14:paraId="11B3DAC4" w14:textId="77777777" w:rsidR="002A336D" w:rsidRDefault="00000000">
      <w:pPr>
        <w:rPr>
          <w:lang w:eastAsia="ja-JP"/>
        </w:rPr>
      </w:pPr>
      <w:r>
        <w:rPr>
          <w:rFonts w:ascii="游ゴシック" w:eastAsia="游ゴシック" w:hAnsi="游ゴシック"/>
          <w:lang w:eastAsia="ja-JP"/>
        </w:rPr>
        <w:t>必要な資料を安全に取り込み、検索結果をもとに根拠付きで回答します。</w:t>
      </w:r>
    </w:p>
    <w:p w14:paraId="26CC4C53" w14:textId="77777777" w:rsidR="002A336D" w:rsidRDefault="002A336D">
      <w:pPr>
        <w:rPr>
          <w:lang w:eastAsia="ja-JP"/>
        </w:rPr>
      </w:pPr>
    </w:p>
    <w:p w14:paraId="0698DA4E" w14:textId="77777777" w:rsidR="002A336D" w:rsidRDefault="00000000">
      <w:pPr>
        <w:pStyle w:val="21"/>
        <w:rPr>
          <w:lang w:eastAsia="ja-JP"/>
        </w:rPr>
      </w:pPr>
      <w:bookmarkStart w:id="23" w:name="_Toc208320111"/>
      <w:r>
        <w:rPr>
          <w:lang w:eastAsia="ja-JP"/>
        </w:rPr>
        <w:t>4-2-3-</w:t>
      </w:r>
      <w:r>
        <w:rPr>
          <w:lang w:eastAsia="ja-JP"/>
        </w:rPr>
        <w:t>ウ</w:t>
      </w:r>
      <w:r>
        <w:rPr>
          <w:lang w:eastAsia="ja-JP"/>
        </w:rPr>
        <w:t xml:space="preserve">. </w:t>
      </w:r>
      <w:r>
        <w:rPr>
          <w:lang w:eastAsia="ja-JP"/>
        </w:rPr>
        <w:t>追加機能：面接練習（音声）</w:t>
      </w:r>
      <w:bookmarkEnd w:id="23"/>
    </w:p>
    <w:p w14:paraId="30FBA71F" w14:textId="77777777" w:rsidR="002A336D" w:rsidRDefault="00000000">
      <w:pPr>
        <w:pStyle w:val="31"/>
        <w:rPr>
          <w:lang w:eastAsia="ja-JP"/>
        </w:rPr>
      </w:pPr>
      <w:bookmarkStart w:id="24" w:name="_Toc208320112"/>
      <w:r>
        <w:rPr>
          <w:lang w:eastAsia="ja-JP"/>
        </w:rPr>
        <w:t>提案概要</w:t>
      </w:r>
      <w:bookmarkEnd w:id="24"/>
    </w:p>
    <w:p w14:paraId="4147205C" w14:textId="77777777" w:rsidR="002A336D" w:rsidRDefault="00000000">
      <w:pPr>
        <w:rPr>
          <w:lang w:eastAsia="ja-JP"/>
        </w:rPr>
      </w:pPr>
      <w:r>
        <w:rPr>
          <w:rFonts w:ascii="游ゴシック" w:eastAsia="游ゴシック" w:hAnsi="游ゴシック"/>
          <w:lang w:eastAsia="ja-JP"/>
        </w:rPr>
        <w:t>ES内容に基づく個別質問生成と音声入出力で模擬面接を実現します。</w:t>
      </w:r>
    </w:p>
    <w:p w14:paraId="60B149EE" w14:textId="77777777" w:rsidR="002A336D" w:rsidRDefault="00000000">
      <w:pPr>
        <w:pStyle w:val="31"/>
        <w:rPr>
          <w:lang w:eastAsia="ja-JP"/>
        </w:rPr>
      </w:pPr>
      <w:bookmarkStart w:id="25" w:name="_Toc208320113"/>
      <w:r>
        <w:rPr>
          <w:lang w:eastAsia="ja-JP"/>
        </w:rPr>
        <w:t>実現方法</w:t>
      </w:r>
      <w:bookmarkEnd w:id="25"/>
    </w:p>
    <w:p w14:paraId="0C6E0781" w14:textId="77777777" w:rsidR="002A336D" w:rsidRDefault="00000000">
      <w:pPr>
        <w:rPr>
          <w:lang w:eastAsia="ja-JP"/>
        </w:rPr>
      </w:pPr>
      <w:r>
        <w:rPr>
          <w:rFonts w:ascii="游ゴシック" w:eastAsia="游ゴシック" w:hAnsi="游ゴシック"/>
          <w:lang w:eastAsia="ja-JP"/>
        </w:rPr>
        <w:t>音声入出力を有効化し、ES内容をもとに質問を生成して模擬面接を行います。</w:t>
      </w:r>
    </w:p>
    <w:p w14:paraId="3612581D" w14:textId="77777777" w:rsidR="002A336D" w:rsidRDefault="002A336D">
      <w:pPr>
        <w:rPr>
          <w:lang w:eastAsia="ja-JP"/>
        </w:rPr>
      </w:pPr>
    </w:p>
    <w:p w14:paraId="78CB1F0F" w14:textId="77777777" w:rsidR="002A336D" w:rsidRDefault="00000000">
      <w:pPr>
        <w:pStyle w:val="1"/>
        <w:rPr>
          <w:lang w:eastAsia="ja-JP"/>
        </w:rPr>
      </w:pPr>
      <w:bookmarkStart w:id="26" w:name="_Toc208320114"/>
      <w:r>
        <w:rPr>
          <w:lang w:eastAsia="ja-JP"/>
        </w:rPr>
        <w:t xml:space="preserve">4-3. AI </w:t>
      </w:r>
      <w:r>
        <w:rPr>
          <w:lang w:eastAsia="ja-JP"/>
        </w:rPr>
        <w:t>チャットボットの追加実装</w:t>
      </w:r>
      <w:bookmarkEnd w:id="26"/>
    </w:p>
    <w:p w14:paraId="23738115" w14:textId="77777777" w:rsidR="002A336D" w:rsidRDefault="00000000">
      <w:pPr>
        <w:pStyle w:val="21"/>
        <w:rPr>
          <w:lang w:eastAsia="ja-JP"/>
        </w:rPr>
      </w:pPr>
      <w:bookmarkStart w:id="27" w:name="_Toc208320115"/>
      <w:r>
        <w:rPr>
          <w:lang w:eastAsia="ja-JP"/>
        </w:rPr>
        <w:t xml:space="preserve">4-3-1. </w:t>
      </w:r>
      <w:r>
        <w:rPr>
          <w:lang w:eastAsia="ja-JP"/>
        </w:rPr>
        <w:t>サイト構成（チャット</w:t>
      </w:r>
      <w:r>
        <w:rPr>
          <w:lang w:eastAsia="ja-JP"/>
        </w:rPr>
        <w:t>UI</w:t>
      </w:r>
      <w:r>
        <w:rPr>
          <w:lang w:eastAsia="ja-JP"/>
        </w:rPr>
        <w:t>）</w:t>
      </w:r>
      <w:bookmarkEnd w:id="27"/>
    </w:p>
    <w:p w14:paraId="212BB535" w14:textId="77777777" w:rsidR="002A336D" w:rsidRDefault="00000000">
      <w:pPr>
        <w:pStyle w:val="31"/>
        <w:rPr>
          <w:lang w:eastAsia="ja-JP"/>
        </w:rPr>
      </w:pPr>
      <w:bookmarkStart w:id="28" w:name="_Toc208320116"/>
      <w:r>
        <w:rPr>
          <w:lang w:eastAsia="ja-JP"/>
        </w:rPr>
        <w:t>提案概要</w:t>
      </w:r>
      <w:bookmarkEnd w:id="28"/>
    </w:p>
    <w:p w14:paraId="24D37D09" w14:textId="77777777" w:rsidR="002A336D" w:rsidRDefault="00000000">
      <w:pPr>
        <w:rPr>
          <w:lang w:eastAsia="ja-JP"/>
        </w:rPr>
      </w:pPr>
      <w:r>
        <w:rPr>
          <w:rFonts w:ascii="游ゴシック" w:eastAsia="游ゴシック" w:hAnsi="游ゴシック"/>
          <w:lang w:eastAsia="ja-JP"/>
        </w:rPr>
        <w:t>常設チャットランチャーと全画面モーダルのUIを提供し、履歴はユーザ単位で保存します。</w:t>
      </w:r>
    </w:p>
    <w:p w14:paraId="60708062" w14:textId="77777777" w:rsidR="002A336D" w:rsidRDefault="00000000">
      <w:pPr>
        <w:pStyle w:val="31"/>
        <w:rPr>
          <w:lang w:eastAsia="ja-JP"/>
        </w:rPr>
      </w:pPr>
      <w:bookmarkStart w:id="29" w:name="_Toc208320117"/>
      <w:r>
        <w:rPr>
          <w:lang w:eastAsia="ja-JP"/>
        </w:rPr>
        <w:t>実現方法</w:t>
      </w:r>
      <w:bookmarkEnd w:id="29"/>
    </w:p>
    <w:p w14:paraId="56FA1FB1" w14:textId="77777777" w:rsidR="002A336D" w:rsidRDefault="00000000">
      <w:pPr>
        <w:rPr>
          <w:lang w:eastAsia="ja-JP"/>
        </w:rPr>
      </w:pPr>
      <w:r>
        <w:rPr>
          <w:rFonts w:ascii="游ゴシック" w:eastAsia="游ゴシック" w:hAnsi="游ゴシック"/>
          <w:lang w:eastAsia="ja-JP"/>
        </w:rPr>
        <w:t>サイト内にチャットの起動ボタンと会話画面を用意します。</w:t>
      </w:r>
    </w:p>
    <w:p w14:paraId="38DD59F6" w14:textId="77777777" w:rsidR="002A336D" w:rsidRDefault="002A336D">
      <w:pPr>
        <w:rPr>
          <w:lang w:eastAsia="ja-JP"/>
        </w:rPr>
      </w:pPr>
    </w:p>
    <w:p w14:paraId="1ED100F8" w14:textId="77777777" w:rsidR="002A336D" w:rsidRDefault="00000000">
      <w:pPr>
        <w:pStyle w:val="21"/>
        <w:rPr>
          <w:lang w:eastAsia="ja-JP"/>
        </w:rPr>
      </w:pPr>
      <w:bookmarkStart w:id="30" w:name="_Toc208320118"/>
      <w:r>
        <w:rPr>
          <w:lang w:eastAsia="ja-JP"/>
        </w:rPr>
        <w:t xml:space="preserve">4-3-2. </w:t>
      </w:r>
      <w:r>
        <w:rPr>
          <w:lang w:eastAsia="ja-JP"/>
        </w:rPr>
        <w:t>追加機能（就活アドバイス）</w:t>
      </w:r>
      <w:bookmarkEnd w:id="30"/>
    </w:p>
    <w:p w14:paraId="531EF253" w14:textId="77777777" w:rsidR="002A336D" w:rsidRDefault="00000000">
      <w:pPr>
        <w:pStyle w:val="31"/>
        <w:rPr>
          <w:lang w:eastAsia="ja-JP"/>
        </w:rPr>
      </w:pPr>
      <w:bookmarkStart w:id="31" w:name="_Toc208320119"/>
      <w:r>
        <w:rPr>
          <w:lang w:eastAsia="ja-JP"/>
        </w:rPr>
        <w:t>提案概要</w:t>
      </w:r>
      <w:bookmarkEnd w:id="31"/>
    </w:p>
    <w:p w14:paraId="654337E3" w14:textId="77777777" w:rsidR="002A336D" w:rsidRDefault="00000000">
      <w:pPr>
        <w:rPr>
          <w:lang w:eastAsia="ja-JP"/>
        </w:rPr>
      </w:pPr>
      <w:r>
        <w:rPr>
          <w:rFonts w:ascii="游ゴシック" w:eastAsia="游ゴシック" w:hAnsi="游ゴシック"/>
          <w:lang w:eastAsia="ja-JP"/>
        </w:rPr>
        <w:t>サイト操作支援に加え、日本の就活一般情報を提示します。</w:t>
      </w:r>
    </w:p>
    <w:p w14:paraId="5EC3E238" w14:textId="77777777" w:rsidR="002A336D" w:rsidRDefault="00000000">
      <w:pPr>
        <w:pStyle w:val="31"/>
        <w:rPr>
          <w:lang w:eastAsia="ja-JP"/>
        </w:rPr>
      </w:pPr>
      <w:bookmarkStart w:id="32" w:name="_Toc208320120"/>
      <w:r>
        <w:rPr>
          <w:lang w:eastAsia="ja-JP"/>
        </w:rPr>
        <w:t>実現方法</w:t>
      </w:r>
      <w:bookmarkEnd w:id="32"/>
    </w:p>
    <w:p w14:paraId="1BCA679F" w14:textId="77777777" w:rsidR="002A336D" w:rsidRDefault="00000000">
      <w:pPr>
        <w:rPr>
          <w:lang w:eastAsia="ja-JP"/>
        </w:rPr>
      </w:pPr>
      <w:r>
        <w:rPr>
          <w:rFonts w:ascii="游ゴシック" w:eastAsia="游ゴシック" w:hAnsi="游ゴシック"/>
          <w:lang w:eastAsia="ja-JP"/>
        </w:rPr>
        <w:t>一般情報と大学提供情報を参照し、チャットで分かりやすく案内します。</w:t>
      </w:r>
    </w:p>
    <w:p w14:paraId="58A1A692" w14:textId="77777777" w:rsidR="002A336D" w:rsidRDefault="002A336D">
      <w:pPr>
        <w:rPr>
          <w:lang w:eastAsia="ja-JP"/>
        </w:rPr>
      </w:pPr>
    </w:p>
    <w:p w14:paraId="4C80214E" w14:textId="77777777" w:rsidR="002A336D" w:rsidRDefault="00000000">
      <w:pPr>
        <w:pStyle w:val="1"/>
        <w:rPr>
          <w:lang w:eastAsia="ja-JP"/>
        </w:rPr>
      </w:pPr>
      <w:bookmarkStart w:id="33" w:name="_Toc208320121"/>
      <w:r>
        <w:rPr>
          <w:lang w:eastAsia="ja-JP"/>
        </w:rPr>
        <w:t xml:space="preserve">4-4. </w:t>
      </w:r>
      <w:r>
        <w:rPr>
          <w:lang w:eastAsia="ja-JP"/>
        </w:rPr>
        <w:t>ユーザーインターフェース仕様に関する改修</w:t>
      </w:r>
      <w:bookmarkEnd w:id="33"/>
    </w:p>
    <w:p w14:paraId="6A8A873F" w14:textId="77777777" w:rsidR="002A336D" w:rsidRDefault="00000000">
      <w:pPr>
        <w:pStyle w:val="21"/>
        <w:rPr>
          <w:lang w:eastAsia="ja-JP"/>
        </w:rPr>
      </w:pPr>
      <w:bookmarkStart w:id="34" w:name="_Toc208320122"/>
      <w:r>
        <w:rPr>
          <w:lang w:eastAsia="ja-JP"/>
        </w:rPr>
        <w:t xml:space="preserve">4-4-1. </w:t>
      </w:r>
      <w:r>
        <w:rPr>
          <w:lang w:eastAsia="ja-JP"/>
        </w:rPr>
        <w:t>概要</w:t>
      </w:r>
      <w:bookmarkEnd w:id="34"/>
    </w:p>
    <w:p w14:paraId="5F737AE3" w14:textId="77777777" w:rsidR="002A336D" w:rsidRDefault="00000000">
      <w:pPr>
        <w:pStyle w:val="31"/>
        <w:rPr>
          <w:lang w:eastAsia="ja-JP"/>
        </w:rPr>
      </w:pPr>
      <w:bookmarkStart w:id="35" w:name="_Toc208320123"/>
      <w:r>
        <w:rPr>
          <w:lang w:eastAsia="ja-JP"/>
        </w:rPr>
        <w:t>提案概要</w:t>
      </w:r>
      <w:bookmarkEnd w:id="35"/>
    </w:p>
    <w:p w14:paraId="6C3E5218" w14:textId="77777777" w:rsidR="002A336D" w:rsidRDefault="00000000">
      <w:pPr>
        <w:rPr>
          <w:lang w:eastAsia="ja-JP"/>
        </w:rPr>
      </w:pPr>
      <w:r>
        <w:rPr>
          <w:rFonts w:ascii="游ゴシック" w:eastAsia="游ゴシック" w:hAnsi="游ゴシック"/>
          <w:lang w:eastAsia="ja-JP"/>
        </w:rPr>
        <w:t>自己分析→ES作成→面接練習のステップをUIで段階誘導し、視覚要素で理解を促進します。</w:t>
      </w:r>
    </w:p>
    <w:p w14:paraId="2DE057AF" w14:textId="77777777" w:rsidR="002A336D" w:rsidRDefault="00000000">
      <w:pPr>
        <w:pStyle w:val="31"/>
        <w:rPr>
          <w:lang w:eastAsia="ja-JP"/>
        </w:rPr>
      </w:pPr>
      <w:bookmarkStart w:id="36" w:name="_Toc208320124"/>
      <w:r>
        <w:rPr>
          <w:lang w:eastAsia="ja-JP"/>
        </w:rPr>
        <w:t>実現方法</w:t>
      </w:r>
      <w:bookmarkEnd w:id="36"/>
    </w:p>
    <w:p w14:paraId="12909CE2" w14:textId="77777777" w:rsidR="002A336D" w:rsidRDefault="00000000">
      <w:pPr>
        <w:rPr>
          <w:lang w:eastAsia="ja-JP"/>
        </w:rPr>
      </w:pPr>
      <w:r>
        <w:rPr>
          <w:rFonts w:ascii="游ゴシック" w:eastAsia="游ゴシック" w:hAnsi="游ゴシック"/>
          <w:lang w:eastAsia="ja-JP"/>
        </w:rPr>
        <w:t>標準的なWeb技術と既存の仕組みを活用し、段階的に導入します。詳細は設計段階で最適化します。</w:t>
      </w:r>
    </w:p>
    <w:p w14:paraId="6A3EE0B0" w14:textId="77777777" w:rsidR="002A336D" w:rsidRDefault="002A336D">
      <w:pPr>
        <w:rPr>
          <w:lang w:eastAsia="ja-JP"/>
        </w:rPr>
      </w:pPr>
    </w:p>
    <w:p w14:paraId="093EBD72" w14:textId="77777777" w:rsidR="002A336D" w:rsidRDefault="00000000">
      <w:pPr>
        <w:pStyle w:val="21"/>
        <w:rPr>
          <w:lang w:eastAsia="ja-JP"/>
        </w:rPr>
      </w:pPr>
      <w:bookmarkStart w:id="37" w:name="_Toc208320125"/>
      <w:r>
        <w:rPr>
          <w:lang w:eastAsia="ja-JP"/>
        </w:rPr>
        <w:t xml:space="preserve">4-4-2-a. </w:t>
      </w:r>
      <w:r>
        <w:rPr>
          <w:lang w:eastAsia="ja-JP"/>
        </w:rPr>
        <w:t>サイト構成：トップページ</w:t>
      </w:r>
      <w:bookmarkEnd w:id="37"/>
    </w:p>
    <w:p w14:paraId="46F67B68" w14:textId="77777777" w:rsidR="002A336D" w:rsidRDefault="00000000">
      <w:pPr>
        <w:pStyle w:val="31"/>
        <w:rPr>
          <w:lang w:eastAsia="ja-JP"/>
        </w:rPr>
      </w:pPr>
      <w:bookmarkStart w:id="38" w:name="_Toc208320126"/>
      <w:r>
        <w:rPr>
          <w:lang w:eastAsia="ja-JP"/>
        </w:rPr>
        <w:t>提案概要</w:t>
      </w:r>
      <w:bookmarkEnd w:id="38"/>
    </w:p>
    <w:p w14:paraId="78E91913" w14:textId="77777777" w:rsidR="002A336D" w:rsidRDefault="00000000">
      <w:pPr>
        <w:rPr>
          <w:lang w:eastAsia="ja-JP"/>
        </w:rPr>
      </w:pPr>
      <w:r>
        <w:rPr>
          <w:rFonts w:ascii="游ゴシック" w:eastAsia="游ゴシック" w:hAnsi="游ゴシック"/>
          <w:lang w:eastAsia="ja-JP"/>
        </w:rPr>
        <w:t>主要機能の入口を視認性高く配置し、漫画キャラで文化的親和性を演出します。</w:t>
      </w:r>
    </w:p>
    <w:p w14:paraId="2173D502" w14:textId="77777777" w:rsidR="002A336D" w:rsidRDefault="00000000">
      <w:pPr>
        <w:pStyle w:val="31"/>
        <w:rPr>
          <w:lang w:eastAsia="ja-JP"/>
        </w:rPr>
      </w:pPr>
      <w:bookmarkStart w:id="39" w:name="_Toc208320127"/>
      <w:r>
        <w:rPr>
          <w:lang w:eastAsia="ja-JP"/>
        </w:rPr>
        <w:t>実現方法</w:t>
      </w:r>
      <w:bookmarkEnd w:id="39"/>
    </w:p>
    <w:p w14:paraId="73BF5ECD" w14:textId="77777777" w:rsidR="002A336D" w:rsidRDefault="00000000">
      <w:pPr>
        <w:rPr>
          <w:lang w:eastAsia="ja-JP"/>
        </w:rPr>
      </w:pPr>
      <w:r>
        <w:rPr>
          <w:rFonts w:ascii="游ゴシック" w:eastAsia="游ゴシック" w:hAnsi="游ゴシック"/>
          <w:lang w:eastAsia="ja-JP"/>
        </w:rPr>
        <w:t>主要導線（自己分析/ES/面接）を見やすく配置し、必要に応じてキャラクター等を活用します。</w:t>
      </w:r>
    </w:p>
    <w:p w14:paraId="7AFD4C10" w14:textId="77777777" w:rsidR="002A336D" w:rsidRDefault="002A336D">
      <w:pPr>
        <w:rPr>
          <w:lang w:eastAsia="ja-JP"/>
        </w:rPr>
      </w:pPr>
    </w:p>
    <w:p w14:paraId="625C0622" w14:textId="77777777" w:rsidR="002A336D" w:rsidRDefault="00000000">
      <w:pPr>
        <w:pStyle w:val="21"/>
        <w:rPr>
          <w:lang w:eastAsia="ja-JP"/>
        </w:rPr>
      </w:pPr>
      <w:bookmarkStart w:id="40" w:name="_Toc208320128"/>
      <w:r>
        <w:rPr>
          <w:lang w:eastAsia="ja-JP"/>
        </w:rPr>
        <w:t xml:space="preserve">4-4-2-b. </w:t>
      </w:r>
      <w:r>
        <w:rPr>
          <w:lang w:eastAsia="ja-JP"/>
        </w:rPr>
        <w:t>サイト構成：サイドメニュー</w:t>
      </w:r>
      <w:bookmarkEnd w:id="40"/>
    </w:p>
    <w:p w14:paraId="7F643E29" w14:textId="77777777" w:rsidR="002A336D" w:rsidRDefault="00000000">
      <w:pPr>
        <w:pStyle w:val="31"/>
        <w:rPr>
          <w:lang w:eastAsia="ja-JP"/>
        </w:rPr>
      </w:pPr>
      <w:bookmarkStart w:id="41" w:name="_Toc208320129"/>
      <w:r>
        <w:rPr>
          <w:lang w:eastAsia="ja-JP"/>
        </w:rPr>
        <w:t>提案概要</w:t>
      </w:r>
      <w:bookmarkEnd w:id="41"/>
    </w:p>
    <w:p w14:paraId="43B195BE" w14:textId="77777777" w:rsidR="002A336D" w:rsidRDefault="00000000">
      <w:pPr>
        <w:rPr>
          <w:lang w:eastAsia="ja-JP"/>
        </w:rPr>
      </w:pPr>
      <w:r>
        <w:rPr>
          <w:rFonts w:ascii="游ゴシック" w:eastAsia="游ゴシック" w:hAnsi="游ゴシック"/>
          <w:lang w:eastAsia="ja-JP"/>
        </w:rPr>
        <w:t>主要機能および保存ファイルへ即時アクセスできるサイドメニューを提供します。</w:t>
      </w:r>
    </w:p>
    <w:p w14:paraId="0ECA74C4" w14:textId="77777777" w:rsidR="002A336D" w:rsidRDefault="00000000">
      <w:pPr>
        <w:pStyle w:val="31"/>
        <w:rPr>
          <w:lang w:eastAsia="ja-JP"/>
        </w:rPr>
      </w:pPr>
      <w:bookmarkStart w:id="42" w:name="_Toc208320130"/>
      <w:r>
        <w:rPr>
          <w:lang w:eastAsia="ja-JP"/>
        </w:rPr>
        <w:t>実現方法</w:t>
      </w:r>
      <w:bookmarkEnd w:id="42"/>
    </w:p>
    <w:p w14:paraId="07EE3569" w14:textId="77777777" w:rsidR="002A336D" w:rsidRDefault="00000000">
      <w:pPr>
        <w:rPr>
          <w:lang w:eastAsia="ja-JP"/>
        </w:rPr>
      </w:pPr>
      <w:r>
        <w:rPr>
          <w:rFonts w:ascii="游ゴシック" w:eastAsia="游ゴシック" w:hAnsi="游ゴシック"/>
          <w:lang w:eastAsia="ja-JP"/>
        </w:rPr>
        <w:t>固定/折りたたみ可能なメニューを用意し、主要機能や最近のファイルへすぐアクセスできるようにします。</w:t>
      </w:r>
    </w:p>
    <w:p w14:paraId="530B9B30" w14:textId="77777777" w:rsidR="002A336D" w:rsidRDefault="002A336D">
      <w:pPr>
        <w:rPr>
          <w:lang w:eastAsia="ja-JP"/>
        </w:rPr>
      </w:pPr>
    </w:p>
    <w:p w14:paraId="7F4D5F5E" w14:textId="77777777" w:rsidR="002A336D" w:rsidRDefault="00000000">
      <w:pPr>
        <w:pStyle w:val="21"/>
        <w:rPr>
          <w:lang w:eastAsia="ja-JP"/>
        </w:rPr>
      </w:pPr>
      <w:bookmarkStart w:id="43" w:name="_Toc208320131"/>
      <w:r>
        <w:rPr>
          <w:lang w:eastAsia="ja-JP"/>
        </w:rPr>
        <w:lastRenderedPageBreak/>
        <w:t xml:space="preserve">4-4-2-c. </w:t>
      </w:r>
      <w:r>
        <w:rPr>
          <w:lang w:eastAsia="ja-JP"/>
        </w:rPr>
        <w:t>サイト構成：マインドマップ編集画面</w:t>
      </w:r>
      <w:bookmarkEnd w:id="43"/>
    </w:p>
    <w:p w14:paraId="56509EAB" w14:textId="77777777" w:rsidR="002A336D" w:rsidRDefault="00000000">
      <w:pPr>
        <w:pStyle w:val="31"/>
        <w:rPr>
          <w:lang w:eastAsia="ja-JP"/>
        </w:rPr>
      </w:pPr>
      <w:bookmarkStart w:id="44" w:name="_Toc208320132"/>
      <w:r>
        <w:rPr>
          <w:lang w:eastAsia="ja-JP"/>
        </w:rPr>
        <w:t>提案概要</w:t>
      </w:r>
      <w:bookmarkEnd w:id="44"/>
    </w:p>
    <w:p w14:paraId="6DE3FA55" w14:textId="77777777" w:rsidR="002A336D" w:rsidRDefault="00000000">
      <w:pPr>
        <w:rPr>
          <w:lang w:eastAsia="ja-JP"/>
        </w:rPr>
      </w:pPr>
      <w:r>
        <w:rPr>
          <w:rFonts w:ascii="游ゴシック" w:eastAsia="游ゴシック" w:hAnsi="游ゴシック"/>
          <w:lang w:eastAsia="ja-JP"/>
        </w:rPr>
        <w:t>自己分析/キャリア設計を可視化編集する画面を提供します。</w:t>
      </w:r>
    </w:p>
    <w:p w14:paraId="5E078484" w14:textId="77777777" w:rsidR="002A336D" w:rsidRDefault="00000000">
      <w:pPr>
        <w:pStyle w:val="31"/>
        <w:rPr>
          <w:lang w:eastAsia="ja-JP"/>
        </w:rPr>
      </w:pPr>
      <w:bookmarkStart w:id="45" w:name="_Toc208320133"/>
      <w:r>
        <w:rPr>
          <w:lang w:eastAsia="ja-JP"/>
        </w:rPr>
        <w:t>実現方法</w:t>
      </w:r>
      <w:bookmarkEnd w:id="45"/>
    </w:p>
    <w:p w14:paraId="61739CAF" w14:textId="77777777" w:rsidR="002A336D" w:rsidRDefault="00000000">
      <w:pPr>
        <w:rPr>
          <w:lang w:eastAsia="ja-JP"/>
        </w:rPr>
      </w:pPr>
      <w:r>
        <w:rPr>
          <w:rFonts w:ascii="游ゴシック" w:eastAsia="游ゴシック" w:hAnsi="游ゴシック"/>
          <w:lang w:eastAsia="ja-JP"/>
        </w:rPr>
        <w:t>編集用のキャンバスを提供し、ノード編集と画像/PDFの出力に対応します。</w:t>
      </w:r>
    </w:p>
    <w:p w14:paraId="235DD209" w14:textId="77777777" w:rsidR="002A336D" w:rsidRDefault="002A336D">
      <w:pPr>
        <w:rPr>
          <w:lang w:eastAsia="ja-JP"/>
        </w:rPr>
      </w:pPr>
    </w:p>
    <w:p w14:paraId="614F6A13" w14:textId="77777777" w:rsidR="002A336D" w:rsidRDefault="00000000">
      <w:pPr>
        <w:pStyle w:val="21"/>
        <w:rPr>
          <w:lang w:eastAsia="ja-JP"/>
        </w:rPr>
      </w:pPr>
      <w:bookmarkStart w:id="46" w:name="_Toc208320134"/>
      <w:r>
        <w:rPr>
          <w:lang w:eastAsia="ja-JP"/>
        </w:rPr>
        <w:t>4-4-3-</w:t>
      </w:r>
      <w:r>
        <w:rPr>
          <w:lang w:eastAsia="ja-JP"/>
        </w:rPr>
        <w:t>ア</w:t>
      </w:r>
      <w:r>
        <w:rPr>
          <w:lang w:eastAsia="ja-JP"/>
        </w:rPr>
        <w:t xml:space="preserve">. </w:t>
      </w:r>
      <w:r>
        <w:rPr>
          <w:lang w:eastAsia="ja-JP"/>
        </w:rPr>
        <w:t>追加機能：トップページ</w:t>
      </w:r>
      <w:r>
        <w:rPr>
          <w:lang w:eastAsia="ja-JP"/>
        </w:rPr>
        <w:t>_</w:t>
      </w:r>
      <w:r>
        <w:rPr>
          <w:lang w:eastAsia="ja-JP"/>
        </w:rPr>
        <w:t>漫画キャラクター</w:t>
      </w:r>
      <w:bookmarkEnd w:id="46"/>
    </w:p>
    <w:p w14:paraId="3EA54DB1" w14:textId="77777777" w:rsidR="002A336D" w:rsidRDefault="00000000">
      <w:pPr>
        <w:pStyle w:val="31"/>
        <w:rPr>
          <w:lang w:eastAsia="ja-JP"/>
        </w:rPr>
      </w:pPr>
      <w:bookmarkStart w:id="47" w:name="_Toc208320135"/>
      <w:r>
        <w:rPr>
          <w:lang w:eastAsia="ja-JP"/>
        </w:rPr>
        <w:t>提案概要</w:t>
      </w:r>
      <w:bookmarkEnd w:id="47"/>
    </w:p>
    <w:p w14:paraId="66A263A1" w14:textId="77777777" w:rsidR="002A336D" w:rsidRDefault="00000000">
      <w:pPr>
        <w:rPr>
          <w:lang w:eastAsia="ja-JP"/>
        </w:rPr>
      </w:pPr>
      <w:r>
        <w:rPr>
          <w:rFonts w:ascii="游ゴシック" w:eastAsia="游ゴシック" w:hAnsi="游ゴシック"/>
          <w:lang w:eastAsia="ja-JP"/>
        </w:rPr>
        <w:t>就活Tipsや導線案内をキャラクターで提示し、親近感と理解を促します。</w:t>
      </w:r>
    </w:p>
    <w:p w14:paraId="7ED4F9A4" w14:textId="77777777" w:rsidR="002A336D" w:rsidRDefault="00000000">
      <w:pPr>
        <w:pStyle w:val="31"/>
        <w:rPr>
          <w:lang w:eastAsia="ja-JP"/>
        </w:rPr>
      </w:pPr>
      <w:bookmarkStart w:id="48" w:name="_Toc208320136"/>
      <w:r>
        <w:rPr>
          <w:lang w:eastAsia="ja-JP"/>
        </w:rPr>
        <w:t>実現方法</w:t>
      </w:r>
      <w:bookmarkEnd w:id="48"/>
    </w:p>
    <w:p w14:paraId="4B7A06D5" w14:textId="77777777" w:rsidR="002A336D" w:rsidRDefault="00000000">
      <w:pPr>
        <w:rPr>
          <w:lang w:eastAsia="ja-JP"/>
        </w:rPr>
      </w:pPr>
      <w:r>
        <w:rPr>
          <w:rFonts w:ascii="游ゴシック" w:eastAsia="游ゴシック" w:hAnsi="游ゴシック"/>
          <w:lang w:eastAsia="ja-JP"/>
        </w:rPr>
        <w:t>主要導線（自己分析/ES/面接）を見やすく配置し、必要に応じてキャラクター等を活用します。</w:t>
      </w:r>
    </w:p>
    <w:p w14:paraId="5BCB3B72" w14:textId="77777777" w:rsidR="002A336D" w:rsidRDefault="002A336D">
      <w:pPr>
        <w:rPr>
          <w:lang w:eastAsia="ja-JP"/>
        </w:rPr>
      </w:pPr>
    </w:p>
    <w:p w14:paraId="1EB45D5B" w14:textId="77777777" w:rsidR="002A336D" w:rsidRDefault="00000000">
      <w:pPr>
        <w:pStyle w:val="21"/>
        <w:rPr>
          <w:lang w:eastAsia="ja-JP"/>
        </w:rPr>
      </w:pPr>
      <w:bookmarkStart w:id="49" w:name="_Toc208320137"/>
      <w:r>
        <w:rPr>
          <w:lang w:eastAsia="ja-JP"/>
        </w:rPr>
        <w:t>4-4-3-</w:t>
      </w:r>
      <w:r>
        <w:rPr>
          <w:lang w:eastAsia="ja-JP"/>
        </w:rPr>
        <w:t>イ</w:t>
      </w:r>
      <w:r>
        <w:rPr>
          <w:lang w:eastAsia="ja-JP"/>
        </w:rPr>
        <w:t xml:space="preserve">. </w:t>
      </w:r>
      <w:r>
        <w:rPr>
          <w:lang w:eastAsia="ja-JP"/>
        </w:rPr>
        <w:t>追加機能：ユーザビリティ</w:t>
      </w:r>
      <w:r>
        <w:rPr>
          <w:lang w:eastAsia="ja-JP"/>
        </w:rPr>
        <w:t>_</w:t>
      </w:r>
      <w:r>
        <w:rPr>
          <w:lang w:eastAsia="ja-JP"/>
        </w:rPr>
        <w:t>サイドメニュー</w:t>
      </w:r>
      <w:bookmarkEnd w:id="49"/>
    </w:p>
    <w:p w14:paraId="086E36D7" w14:textId="77777777" w:rsidR="002A336D" w:rsidRDefault="00000000">
      <w:pPr>
        <w:pStyle w:val="31"/>
        <w:rPr>
          <w:lang w:eastAsia="ja-JP"/>
        </w:rPr>
      </w:pPr>
      <w:bookmarkStart w:id="50" w:name="_Toc208320138"/>
      <w:r>
        <w:rPr>
          <w:lang w:eastAsia="ja-JP"/>
        </w:rPr>
        <w:t>提案概要</w:t>
      </w:r>
      <w:bookmarkEnd w:id="50"/>
    </w:p>
    <w:p w14:paraId="073A943A" w14:textId="77777777" w:rsidR="002A336D" w:rsidRDefault="00000000">
      <w:pPr>
        <w:rPr>
          <w:lang w:eastAsia="ja-JP"/>
        </w:rPr>
      </w:pPr>
      <w:r>
        <w:rPr>
          <w:rFonts w:ascii="游ゴシック" w:eastAsia="游ゴシック" w:hAnsi="游ゴシック"/>
          <w:lang w:eastAsia="ja-JP"/>
        </w:rPr>
        <w:t>主要機能リンクと保存ファイルへのクイックアクセスを提供します。</w:t>
      </w:r>
    </w:p>
    <w:p w14:paraId="6D55186F" w14:textId="77777777" w:rsidR="002A336D" w:rsidRDefault="00000000">
      <w:pPr>
        <w:pStyle w:val="31"/>
        <w:rPr>
          <w:lang w:eastAsia="ja-JP"/>
        </w:rPr>
      </w:pPr>
      <w:bookmarkStart w:id="51" w:name="_Toc208320139"/>
      <w:r>
        <w:rPr>
          <w:lang w:eastAsia="ja-JP"/>
        </w:rPr>
        <w:t>実現方法</w:t>
      </w:r>
      <w:bookmarkEnd w:id="51"/>
    </w:p>
    <w:p w14:paraId="743350A8" w14:textId="3BA80464" w:rsidR="002A336D" w:rsidRDefault="00000000">
      <w:pPr>
        <w:rPr>
          <w:lang w:eastAsia="ja-JP"/>
        </w:rPr>
      </w:pPr>
      <w:r>
        <w:rPr>
          <w:rFonts w:ascii="游ゴシック" w:eastAsia="游ゴシック" w:hAnsi="游ゴシック"/>
          <w:lang w:eastAsia="ja-JP"/>
        </w:rPr>
        <w:t>固定/折りたたみ可能なメニューを用意し、主要機能や最近のファイルへすぐアクセスできるようにします。</w:t>
      </w:r>
    </w:p>
    <w:p w14:paraId="73C4C5F0" w14:textId="77777777" w:rsidR="00D3388D" w:rsidRDefault="00D3388D">
      <w:pPr>
        <w:rPr>
          <w:rFonts w:hint="eastAsia"/>
          <w:lang w:eastAsia="ja-JP"/>
        </w:rPr>
      </w:pPr>
    </w:p>
    <w:p w14:paraId="6FAA3A29" w14:textId="77777777" w:rsidR="002A336D" w:rsidRDefault="00000000">
      <w:pPr>
        <w:pStyle w:val="21"/>
        <w:rPr>
          <w:lang w:eastAsia="ja-JP"/>
        </w:rPr>
      </w:pPr>
      <w:bookmarkStart w:id="52" w:name="_Toc208320140"/>
      <w:r>
        <w:rPr>
          <w:lang w:eastAsia="ja-JP"/>
        </w:rPr>
        <w:t>4-4-3-</w:t>
      </w:r>
      <w:r>
        <w:rPr>
          <w:lang w:eastAsia="ja-JP"/>
        </w:rPr>
        <w:t>ウ</w:t>
      </w:r>
      <w:r>
        <w:rPr>
          <w:lang w:eastAsia="ja-JP"/>
        </w:rPr>
        <w:t xml:space="preserve">. </w:t>
      </w:r>
      <w:r>
        <w:rPr>
          <w:lang w:eastAsia="ja-JP"/>
        </w:rPr>
        <w:t>追加機能：ナビゲーション改善</w:t>
      </w:r>
      <w:bookmarkEnd w:id="52"/>
    </w:p>
    <w:p w14:paraId="70861DEB" w14:textId="77777777" w:rsidR="002A336D" w:rsidRDefault="00000000">
      <w:pPr>
        <w:pStyle w:val="31"/>
        <w:rPr>
          <w:lang w:eastAsia="ja-JP"/>
        </w:rPr>
      </w:pPr>
      <w:bookmarkStart w:id="53" w:name="_Toc208320141"/>
      <w:r>
        <w:rPr>
          <w:lang w:eastAsia="ja-JP"/>
        </w:rPr>
        <w:t>提案概要</w:t>
      </w:r>
      <w:bookmarkEnd w:id="53"/>
    </w:p>
    <w:p w14:paraId="6436B748" w14:textId="77777777" w:rsidR="002A336D" w:rsidRDefault="00000000">
      <w:pPr>
        <w:rPr>
          <w:lang w:eastAsia="ja-JP"/>
        </w:rPr>
      </w:pPr>
      <w:r>
        <w:rPr>
          <w:rFonts w:ascii="游ゴシック" w:eastAsia="游ゴシック" w:hAnsi="游ゴシック"/>
          <w:lang w:eastAsia="ja-JP"/>
        </w:rPr>
        <w:t>各機能完了後に次ステップへの明確導線（自己分析→ES→面接）を提示します。</w:t>
      </w:r>
    </w:p>
    <w:p w14:paraId="22222930" w14:textId="77777777" w:rsidR="002A336D" w:rsidRDefault="00000000">
      <w:pPr>
        <w:pStyle w:val="31"/>
        <w:rPr>
          <w:lang w:eastAsia="ja-JP"/>
        </w:rPr>
      </w:pPr>
      <w:bookmarkStart w:id="54" w:name="_Toc208320142"/>
      <w:r>
        <w:rPr>
          <w:lang w:eastAsia="ja-JP"/>
        </w:rPr>
        <w:t>実現方法</w:t>
      </w:r>
      <w:bookmarkEnd w:id="54"/>
    </w:p>
    <w:p w14:paraId="1392DCB9" w14:textId="77777777" w:rsidR="002A336D" w:rsidRDefault="00000000">
      <w:pPr>
        <w:rPr>
          <w:lang w:eastAsia="ja-JP"/>
        </w:rPr>
      </w:pPr>
      <w:r>
        <w:rPr>
          <w:rFonts w:ascii="游ゴシック" w:eastAsia="游ゴシック" w:hAnsi="游ゴシック"/>
          <w:lang w:eastAsia="ja-JP"/>
        </w:rPr>
        <w:t>各機能の完了後に次のステップへ進むボタンやリンクを表示します。</w:t>
      </w:r>
    </w:p>
    <w:p w14:paraId="7B7B4BE3" w14:textId="77777777" w:rsidR="002A336D" w:rsidRDefault="002A336D">
      <w:pPr>
        <w:rPr>
          <w:lang w:eastAsia="ja-JP"/>
        </w:rPr>
      </w:pPr>
    </w:p>
    <w:p w14:paraId="441B5041" w14:textId="77777777" w:rsidR="002A336D" w:rsidRDefault="00000000">
      <w:pPr>
        <w:pStyle w:val="21"/>
        <w:rPr>
          <w:lang w:eastAsia="ja-JP"/>
        </w:rPr>
      </w:pPr>
      <w:bookmarkStart w:id="55" w:name="_Toc208320143"/>
      <w:r>
        <w:rPr>
          <w:lang w:eastAsia="ja-JP"/>
        </w:rPr>
        <w:lastRenderedPageBreak/>
        <w:t>4-4-3-</w:t>
      </w:r>
      <w:r>
        <w:rPr>
          <w:lang w:eastAsia="ja-JP"/>
        </w:rPr>
        <w:t>エ</w:t>
      </w:r>
      <w:r>
        <w:rPr>
          <w:lang w:eastAsia="ja-JP"/>
        </w:rPr>
        <w:t xml:space="preserve">. </w:t>
      </w:r>
      <w:r>
        <w:rPr>
          <w:lang w:eastAsia="ja-JP"/>
        </w:rPr>
        <w:t>追加機能：マインドマップ編集機能</w:t>
      </w:r>
      <w:bookmarkEnd w:id="55"/>
    </w:p>
    <w:p w14:paraId="66E2B324" w14:textId="77777777" w:rsidR="002A336D" w:rsidRDefault="00000000">
      <w:pPr>
        <w:pStyle w:val="31"/>
        <w:rPr>
          <w:lang w:eastAsia="ja-JP"/>
        </w:rPr>
      </w:pPr>
      <w:bookmarkStart w:id="56" w:name="_Toc208320144"/>
      <w:r>
        <w:rPr>
          <w:lang w:eastAsia="ja-JP"/>
        </w:rPr>
        <w:t>提案概要</w:t>
      </w:r>
      <w:bookmarkEnd w:id="56"/>
    </w:p>
    <w:p w14:paraId="21FF4AA4" w14:textId="77777777" w:rsidR="002A336D" w:rsidRDefault="00000000">
      <w:pPr>
        <w:rPr>
          <w:lang w:eastAsia="ja-JP"/>
        </w:rPr>
      </w:pPr>
      <w:r>
        <w:rPr>
          <w:rFonts w:ascii="游ゴシック" w:eastAsia="游ゴシック" w:hAnsi="游ゴシック"/>
          <w:lang w:eastAsia="ja-JP"/>
        </w:rPr>
        <w:t>ノード/コネクタの追加・削除・編集・移動、画像/PDF出力を提供します。</w:t>
      </w:r>
    </w:p>
    <w:p w14:paraId="59DF31E5" w14:textId="77777777" w:rsidR="002A336D" w:rsidRDefault="00000000">
      <w:pPr>
        <w:pStyle w:val="31"/>
        <w:rPr>
          <w:lang w:eastAsia="ja-JP"/>
        </w:rPr>
      </w:pPr>
      <w:bookmarkStart w:id="57" w:name="_Toc208320145"/>
      <w:r>
        <w:rPr>
          <w:lang w:eastAsia="ja-JP"/>
        </w:rPr>
        <w:t>実現方法</w:t>
      </w:r>
      <w:bookmarkEnd w:id="57"/>
    </w:p>
    <w:p w14:paraId="628A007F" w14:textId="77777777" w:rsidR="002A336D" w:rsidRDefault="00000000">
      <w:pPr>
        <w:rPr>
          <w:lang w:eastAsia="ja-JP"/>
        </w:rPr>
      </w:pPr>
      <w:r>
        <w:rPr>
          <w:rFonts w:ascii="游ゴシック" w:eastAsia="游ゴシック" w:hAnsi="游ゴシック"/>
          <w:lang w:eastAsia="ja-JP"/>
        </w:rPr>
        <w:t>ノードとコネクタを簡単に操作でき、画像やPDFとして出力できるようにします。</w:t>
      </w:r>
    </w:p>
    <w:p w14:paraId="342F4562" w14:textId="77777777" w:rsidR="002A336D" w:rsidRDefault="002A336D">
      <w:pPr>
        <w:rPr>
          <w:lang w:eastAsia="ja-JP"/>
        </w:rPr>
      </w:pPr>
    </w:p>
    <w:p w14:paraId="14859546" w14:textId="77777777" w:rsidR="002A336D" w:rsidRDefault="00000000">
      <w:pPr>
        <w:pStyle w:val="1"/>
        <w:rPr>
          <w:lang w:eastAsia="ja-JP"/>
        </w:rPr>
      </w:pPr>
      <w:bookmarkStart w:id="58" w:name="_Toc208320146"/>
      <w:r>
        <w:rPr>
          <w:lang w:eastAsia="ja-JP"/>
        </w:rPr>
        <w:t xml:space="preserve">4-5. </w:t>
      </w:r>
      <w:r>
        <w:rPr>
          <w:lang w:eastAsia="ja-JP"/>
        </w:rPr>
        <w:t>データ保護ページの追加</w:t>
      </w:r>
      <w:bookmarkEnd w:id="58"/>
    </w:p>
    <w:p w14:paraId="63BC5BA5" w14:textId="77777777" w:rsidR="002A336D" w:rsidRDefault="00000000">
      <w:pPr>
        <w:pStyle w:val="21"/>
        <w:rPr>
          <w:lang w:eastAsia="ja-JP"/>
        </w:rPr>
      </w:pPr>
      <w:bookmarkStart w:id="59" w:name="_Toc208320147"/>
      <w:r>
        <w:rPr>
          <w:lang w:eastAsia="ja-JP"/>
        </w:rPr>
        <w:t xml:space="preserve">4-5-1. </w:t>
      </w:r>
      <w:r>
        <w:rPr>
          <w:lang w:eastAsia="ja-JP"/>
        </w:rPr>
        <w:t>概要</w:t>
      </w:r>
      <w:bookmarkEnd w:id="59"/>
    </w:p>
    <w:p w14:paraId="4C14B224" w14:textId="77777777" w:rsidR="002A336D" w:rsidRDefault="00000000">
      <w:pPr>
        <w:pStyle w:val="31"/>
        <w:rPr>
          <w:lang w:eastAsia="ja-JP"/>
        </w:rPr>
      </w:pPr>
      <w:bookmarkStart w:id="60" w:name="_Toc208320148"/>
      <w:r>
        <w:rPr>
          <w:lang w:eastAsia="ja-JP"/>
        </w:rPr>
        <w:t>提案概要</w:t>
      </w:r>
      <w:bookmarkEnd w:id="60"/>
    </w:p>
    <w:p w14:paraId="5102E9D1" w14:textId="77777777" w:rsidR="002A336D" w:rsidRDefault="00000000">
      <w:pPr>
        <w:rPr>
          <w:lang w:eastAsia="ja-JP"/>
        </w:rPr>
      </w:pPr>
      <w:r>
        <w:rPr>
          <w:rFonts w:ascii="游ゴシック" w:eastAsia="游ゴシック" w:hAnsi="游ゴシック"/>
          <w:lang w:eastAsia="ja-JP"/>
        </w:rPr>
        <w:t>収集/利用/保存/第三者提供/AI利用の透明化と、ユーザ主権の設定UIを提供します。</w:t>
      </w:r>
    </w:p>
    <w:p w14:paraId="77D0CF7D" w14:textId="77777777" w:rsidR="002A336D" w:rsidRDefault="00000000">
      <w:pPr>
        <w:pStyle w:val="31"/>
        <w:rPr>
          <w:lang w:eastAsia="ja-JP"/>
        </w:rPr>
      </w:pPr>
      <w:bookmarkStart w:id="61" w:name="_Toc208320149"/>
      <w:r>
        <w:rPr>
          <w:lang w:eastAsia="ja-JP"/>
        </w:rPr>
        <w:t>実現方法</w:t>
      </w:r>
      <w:bookmarkEnd w:id="61"/>
    </w:p>
    <w:p w14:paraId="20B4E313" w14:textId="77777777" w:rsidR="002A336D" w:rsidRDefault="00000000">
      <w:pPr>
        <w:rPr>
          <w:lang w:eastAsia="ja-JP"/>
        </w:rPr>
      </w:pPr>
      <w:r>
        <w:rPr>
          <w:rFonts w:ascii="游ゴシック" w:eastAsia="游ゴシック" w:hAnsi="游ゴシック"/>
          <w:lang w:eastAsia="ja-JP"/>
        </w:rPr>
        <w:t>専用ページと設定画面を用意し、方針の明記と同意管理を行います。</w:t>
      </w:r>
    </w:p>
    <w:p w14:paraId="13535F35" w14:textId="77777777" w:rsidR="002A336D" w:rsidRDefault="002A336D">
      <w:pPr>
        <w:rPr>
          <w:lang w:eastAsia="ja-JP"/>
        </w:rPr>
      </w:pPr>
    </w:p>
    <w:p w14:paraId="007826D6" w14:textId="77777777" w:rsidR="002A336D" w:rsidRDefault="00000000">
      <w:pPr>
        <w:pStyle w:val="21"/>
        <w:rPr>
          <w:lang w:eastAsia="ja-JP"/>
        </w:rPr>
      </w:pPr>
      <w:bookmarkStart w:id="62" w:name="_Toc208320150"/>
      <w:r>
        <w:rPr>
          <w:lang w:eastAsia="ja-JP"/>
        </w:rPr>
        <w:t xml:space="preserve">4-5-2-a. </w:t>
      </w:r>
      <w:r>
        <w:rPr>
          <w:lang w:eastAsia="ja-JP"/>
        </w:rPr>
        <w:t>サイト構成：プライバシーポリシーページ</w:t>
      </w:r>
      <w:bookmarkEnd w:id="62"/>
    </w:p>
    <w:p w14:paraId="1C768429" w14:textId="77777777" w:rsidR="002A336D" w:rsidRDefault="00000000">
      <w:pPr>
        <w:pStyle w:val="31"/>
        <w:rPr>
          <w:lang w:eastAsia="ja-JP"/>
        </w:rPr>
      </w:pPr>
      <w:bookmarkStart w:id="63" w:name="_Toc208320151"/>
      <w:r>
        <w:rPr>
          <w:lang w:eastAsia="ja-JP"/>
        </w:rPr>
        <w:t>提案概要</w:t>
      </w:r>
      <w:bookmarkEnd w:id="63"/>
    </w:p>
    <w:p w14:paraId="09B8D704" w14:textId="77777777" w:rsidR="002A336D" w:rsidRDefault="00000000">
      <w:pPr>
        <w:rPr>
          <w:lang w:eastAsia="ja-JP"/>
        </w:rPr>
      </w:pPr>
      <w:r>
        <w:rPr>
          <w:rFonts w:ascii="游ゴシック" w:eastAsia="游ゴシック" w:hAnsi="游ゴシック"/>
          <w:lang w:eastAsia="ja-JP"/>
        </w:rPr>
        <w:t>収集項目・目的・保存期間・第三者提供・安全管理措置・問合せ先を明示します。</w:t>
      </w:r>
    </w:p>
    <w:p w14:paraId="131D6353" w14:textId="77777777" w:rsidR="002A336D" w:rsidRDefault="00000000">
      <w:pPr>
        <w:pStyle w:val="31"/>
        <w:rPr>
          <w:lang w:eastAsia="ja-JP"/>
        </w:rPr>
      </w:pPr>
      <w:bookmarkStart w:id="64" w:name="_Toc208320152"/>
      <w:r>
        <w:rPr>
          <w:lang w:eastAsia="ja-JP"/>
        </w:rPr>
        <w:t>実現方法</w:t>
      </w:r>
      <w:bookmarkEnd w:id="64"/>
    </w:p>
    <w:p w14:paraId="69781F16" w14:textId="77777777" w:rsidR="002A336D" w:rsidRDefault="00000000">
      <w:pPr>
        <w:rPr>
          <w:lang w:eastAsia="ja-JP"/>
        </w:rPr>
      </w:pPr>
      <w:r>
        <w:rPr>
          <w:rFonts w:ascii="游ゴシック" w:eastAsia="游ゴシック" w:hAnsi="游ゴシック"/>
          <w:lang w:eastAsia="ja-JP"/>
        </w:rPr>
        <w:t>収集項目や目的をセクションで整理し、多言語で公開します。</w:t>
      </w:r>
    </w:p>
    <w:p w14:paraId="20924865" w14:textId="77777777" w:rsidR="002A336D" w:rsidRDefault="002A336D">
      <w:pPr>
        <w:rPr>
          <w:rFonts w:hint="eastAsia"/>
          <w:lang w:eastAsia="ja-JP"/>
        </w:rPr>
      </w:pPr>
    </w:p>
    <w:p w14:paraId="26F01552" w14:textId="77777777" w:rsidR="002A336D" w:rsidRDefault="00000000">
      <w:pPr>
        <w:pStyle w:val="21"/>
        <w:rPr>
          <w:lang w:eastAsia="ja-JP"/>
        </w:rPr>
      </w:pPr>
      <w:bookmarkStart w:id="65" w:name="_Toc208320153"/>
      <w:r>
        <w:rPr>
          <w:lang w:eastAsia="ja-JP"/>
        </w:rPr>
        <w:t xml:space="preserve">4-5-2-b. </w:t>
      </w:r>
      <w:r>
        <w:rPr>
          <w:lang w:eastAsia="ja-JP"/>
        </w:rPr>
        <w:t>サイト構成：データ管理設定</w:t>
      </w:r>
      <w:bookmarkEnd w:id="65"/>
    </w:p>
    <w:p w14:paraId="636EC154" w14:textId="77777777" w:rsidR="002A336D" w:rsidRDefault="00000000">
      <w:pPr>
        <w:pStyle w:val="31"/>
        <w:rPr>
          <w:lang w:eastAsia="ja-JP"/>
        </w:rPr>
      </w:pPr>
      <w:bookmarkStart w:id="66" w:name="_Toc208320154"/>
      <w:r>
        <w:rPr>
          <w:lang w:eastAsia="ja-JP"/>
        </w:rPr>
        <w:t>提案概要</w:t>
      </w:r>
      <w:bookmarkEnd w:id="66"/>
    </w:p>
    <w:p w14:paraId="2AFBABDA" w14:textId="77777777" w:rsidR="002A336D" w:rsidRDefault="00000000">
      <w:pPr>
        <w:rPr>
          <w:lang w:eastAsia="ja-JP"/>
        </w:rPr>
      </w:pPr>
      <w:r>
        <w:rPr>
          <w:rFonts w:ascii="游ゴシック" w:eastAsia="游ゴシック" w:hAnsi="游ゴシック"/>
          <w:lang w:eastAsia="ja-JP"/>
        </w:rPr>
        <w:t>開示/訂正/削除/利用停止（DSAR）申請を受け付け、即時反映可能とします。</w:t>
      </w:r>
    </w:p>
    <w:p w14:paraId="13FC9919" w14:textId="77777777" w:rsidR="002A336D" w:rsidRDefault="00000000">
      <w:pPr>
        <w:pStyle w:val="31"/>
        <w:rPr>
          <w:lang w:eastAsia="ja-JP"/>
        </w:rPr>
      </w:pPr>
      <w:bookmarkStart w:id="67" w:name="_Toc208320155"/>
      <w:r>
        <w:rPr>
          <w:lang w:eastAsia="ja-JP"/>
        </w:rPr>
        <w:t>実現方法</w:t>
      </w:r>
      <w:bookmarkEnd w:id="67"/>
    </w:p>
    <w:p w14:paraId="5C8A11D2" w14:textId="77777777" w:rsidR="002A336D" w:rsidRDefault="00000000">
      <w:pPr>
        <w:rPr>
          <w:lang w:eastAsia="ja-JP"/>
        </w:rPr>
      </w:pPr>
      <w:r>
        <w:rPr>
          <w:rFonts w:ascii="游ゴシック" w:eastAsia="游ゴシック" w:hAnsi="游ゴシック"/>
          <w:lang w:eastAsia="ja-JP"/>
        </w:rPr>
        <w:t>本人確認の上で、開示・訂正・削除・利用停止の申請を受け付ける画面を用意します。</w:t>
      </w:r>
    </w:p>
    <w:p w14:paraId="56828260" w14:textId="77777777" w:rsidR="002A336D" w:rsidRDefault="002A336D">
      <w:pPr>
        <w:rPr>
          <w:rFonts w:hint="eastAsia"/>
          <w:lang w:eastAsia="ja-JP"/>
        </w:rPr>
      </w:pPr>
    </w:p>
    <w:p w14:paraId="67D07B6F" w14:textId="77777777" w:rsidR="002A336D" w:rsidRDefault="00000000">
      <w:pPr>
        <w:pStyle w:val="21"/>
        <w:rPr>
          <w:lang w:eastAsia="ja-JP"/>
        </w:rPr>
      </w:pPr>
      <w:bookmarkStart w:id="68" w:name="_Toc208320156"/>
      <w:r>
        <w:rPr>
          <w:lang w:eastAsia="ja-JP"/>
        </w:rPr>
        <w:lastRenderedPageBreak/>
        <w:t>4-5-3-</w:t>
      </w:r>
      <w:r>
        <w:rPr>
          <w:lang w:eastAsia="ja-JP"/>
        </w:rPr>
        <w:t>ア</w:t>
      </w:r>
      <w:r>
        <w:rPr>
          <w:lang w:eastAsia="ja-JP"/>
        </w:rPr>
        <w:t xml:space="preserve">. </w:t>
      </w:r>
      <w:r>
        <w:rPr>
          <w:lang w:eastAsia="ja-JP"/>
        </w:rPr>
        <w:t>追加機能：データ保護・プライバシー（個人情報保護ページ）</w:t>
      </w:r>
      <w:bookmarkEnd w:id="68"/>
    </w:p>
    <w:p w14:paraId="441C3401" w14:textId="77777777" w:rsidR="002A336D" w:rsidRDefault="00000000">
      <w:pPr>
        <w:pStyle w:val="31"/>
        <w:rPr>
          <w:lang w:eastAsia="ja-JP"/>
        </w:rPr>
      </w:pPr>
      <w:bookmarkStart w:id="69" w:name="_Toc208320157"/>
      <w:r>
        <w:rPr>
          <w:lang w:eastAsia="ja-JP"/>
        </w:rPr>
        <w:t>提案概要</w:t>
      </w:r>
      <w:bookmarkEnd w:id="69"/>
    </w:p>
    <w:p w14:paraId="0903ECAC" w14:textId="77777777" w:rsidR="002A336D" w:rsidRDefault="00000000">
      <w:pPr>
        <w:rPr>
          <w:lang w:eastAsia="ja-JP"/>
        </w:rPr>
      </w:pPr>
      <w:r>
        <w:rPr>
          <w:rFonts w:ascii="游ゴシック" w:eastAsia="游ゴシック" w:hAnsi="游ゴシック"/>
          <w:lang w:eastAsia="ja-JP"/>
        </w:rPr>
        <w:t>要配慮情報の最小化・暗号化・アクセス制御・AI学習は匿名/集計のみを適用します。</w:t>
      </w:r>
    </w:p>
    <w:p w14:paraId="769B41F2" w14:textId="77777777" w:rsidR="002A336D" w:rsidRDefault="00000000">
      <w:pPr>
        <w:pStyle w:val="31"/>
        <w:rPr>
          <w:lang w:eastAsia="ja-JP"/>
        </w:rPr>
      </w:pPr>
      <w:bookmarkStart w:id="70" w:name="_Toc208320158"/>
      <w:r>
        <w:rPr>
          <w:lang w:eastAsia="ja-JP"/>
        </w:rPr>
        <w:t>実現方法</w:t>
      </w:r>
      <w:bookmarkEnd w:id="70"/>
    </w:p>
    <w:p w14:paraId="3D3DDB59" w14:textId="77777777" w:rsidR="002A336D" w:rsidRDefault="00000000">
      <w:pPr>
        <w:rPr>
          <w:lang w:eastAsia="ja-JP"/>
        </w:rPr>
      </w:pPr>
      <w:r>
        <w:rPr>
          <w:rFonts w:ascii="游ゴシック" w:eastAsia="游ゴシック" w:hAnsi="游ゴシック"/>
          <w:lang w:eastAsia="ja-JP"/>
        </w:rPr>
        <w:t>暗号化とアクセス制御を基本とし、AIの利用は匿名・統計に限定します。</w:t>
      </w:r>
    </w:p>
    <w:p w14:paraId="495E1F7B" w14:textId="77777777" w:rsidR="002A336D" w:rsidRDefault="002A336D">
      <w:pPr>
        <w:rPr>
          <w:lang w:eastAsia="ja-JP"/>
        </w:rPr>
      </w:pPr>
    </w:p>
    <w:p w14:paraId="3AEA956A" w14:textId="77777777" w:rsidR="002A336D" w:rsidRDefault="00000000">
      <w:pPr>
        <w:pStyle w:val="21"/>
        <w:rPr>
          <w:lang w:eastAsia="ja-JP"/>
        </w:rPr>
      </w:pPr>
      <w:bookmarkStart w:id="71" w:name="_Toc208320159"/>
      <w:r>
        <w:rPr>
          <w:lang w:eastAsia="ja-JP"/>
        </w:rPr>
        <w:t>4-5-3-</w:t>
      </w:r>
      <w:r>
        <w:rPr>
          <w:lang w:eastAsia="ja-JP"/>
        </w:rPr>
        <w:t>イ</w:t>
      </w:r>
      <w:r>
        <w:rPr>
          <w:lang w:eastAsia="ja-JP"/>
        </w:rPr>
        <w:t xml:space="preserve">. </w:t>
      </w:r>
      <w:r>
        <w:rPr>
          <w:lang w:eastAsia="ja-JP"/>
        </w:rPr>
        <w:t>追加機能：データ管理設定</w:t>
      </w:r>
      <w:bookmarkEnd w:id="71"/>
    </w:p>
    <w:p w14:paraId="5472D448" w14:textId="77777777" w:rsidR="002A336D" w:rsidRDefault="00000000">
      <w:pPr>
        <w:pStyle w:val="31"/>
        <w:rPr>
          <w:lang w:eastAsia="ja-JP"/>
        </w:rPr>
      </w:pPr>
      <w:bookmarkStart w:id="72" w:name="_Toc208320160"/>
      <w:r>
        <w:rPr>
          <w:lang w:eastAsia="ja-JP"/>
        </w:rPr>
        <w:t>提案概要</w:t>
      </w:r>
      <w:bookmarkEnd w:id="72"/>
    </w:p>
    <w:p w14:paraId="5446A0A7" w14:textId="77777777" w:rsidR="002A336D" w:rsidRDefault="00000000">
      <w:pPr>
        <w:rPr>
          <w:lang w:eastAsia="ja-JP"/>
        </w:rPr>
      </w:pPr>
      <w:r>
        <w:rPr>
          <w:rFonts w:ascii="游ゴシック" w:eastAsia="游ゴシック" w:hAnsi="游ゴシック"/>
          <w:lang w:eastAsia="ja-JP"/>
        </w:rPr>
        <w:t>ユーザが自分のデータの閲覧/修正/削除/学習対象外化をオンデマンド制御できます。</w:t>
      </w:r>
    </w:p>
    <w:p w14:paraId="348DFFFC" w14:textId="77777777" w:rsidR="002A336D" w:rsidRDefault="00000000">
      <w:pPr>
        <w:pStyle w:val="31"/>
        <w:rPr>
          <w:lang w:eastAsia="ja-JP"/>
        </w:rPr>
      </w:pPr>
      <w:bookmarkStart w:id="73" w:name="_Toc208320161"/>
      <w:r>
        <w:rPr>
          <w:lang w:eastAsia="ja-JP"/>
        </w:rPr>
        <w:t>実現方法</w:t>
      </w:r>
      <w:bookmarkEnd w:id="73"/>
    </w:p>
    <w:p w14:paraId="46A22DCE" w14:textId="77777777" w:rsidR="002A336D" w:rsidRDefault="00000000">
      <w:pPr>
        <w:rPr>
          <w:lang w:eastAsia="ja-JP"/>
        </w:rPr>
      </w:pPr>
      <w:r>
        <w:rPr>
          <w:rFonts w:ascii="游ゴシック" w:eastAsia="游ゴシック" w:hAnsi="游ゴシック"/>
          <w:lang w:eastAsia="ja-JP"/>
        </w:rPr>
        <w:t>ユーザーが自分のデータの閲覧・修正・削除・エクスポート・同意撤回を行える画面を用意します。</w:t>
      </w:r>
    </w:p>
    <w:p w14:paraId="27C9DB2D" w14:textId="77777777" w:rsidR="002A336D" w:rsidRDefault="002A336D">
      <w:pPr>
        <w:rPr>
          <w:lang w:eastAsia="ja-JP"/>
        </w:rPr>
      </w:pPr>
    </w:p>
    <w:sectPr w:rsidR="002A336D"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16cid:durableId="322856856">
    <w:abstractNumId w:val="8"/>
  </w:num>
  <w:num w:numId="2" w16cid:durableId="1881435222">
    <w:abstractNumId w:val="6"/>
  </w:num>
  <w:num w:numId="3" w16cid:durableId="955261251">
    <w:abstractNumId w:val="5"/>
  </w:num>
  <w:num w:numId="4" w16cid:durableId="1142969146">
    <w:abstractNumId w:val="4"/>
  </w:num>
  <w:num w:numId="5" w16cid:durableId="1677492046">
    <w:abstractNumId w:val="7"/>
  </w:num>
  <w:num w:numId="6" w16cid:durableId="1323853096">
    <w:abstractNumId w:val="3"/>
  </w:num>
  <w:num w:numId="7" w16cid:durableId="848058229">
    <w:abstractNumId w:val="2"/>
  </w:num>
  <w:num w:numId="8" w16cid:durableId="1416249637">
    <w:abstractNumId w:val="1"/>
  </w:num>
  <w:num w:numId="9" w16cid:durableId="2001226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84BD6"/>
    <w:rsid w:val="0029639D"/>
    <w:rsid w:val="002A336D"/>
    <w:rsid w:val="00326F90"/>
    <w:rsid w:val="003B5D51"/>
    <w:rsid w:val="007132C7"/>
    <w:rsid w:val="0075435F"/>
    <w:rsid w:val="007F277D"/>
    <w:rsid w:val="00A62B32"/>
    <w:rsid w:val="00AA1D8D"/>
    <w:rsid w:val="00B47730"/>
    <w:rsid w:val="00CB0664"/>
    <w:rsid w:val="00D3388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38B6319"/>
  <w14:defaultImageDpi w14:val="300"/>
  <w15:docId w15:val="{15E56984-FAA4-4F6D-A8C3-5833F654F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ヘッダー (文字)"/>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フッター (文字)"/>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見出し 1 (文字)"/>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見出し 2 (文字)"/>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見出し 3 (文字)"/>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表題 (文字)"/>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副題 (文字)"/>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文字)"/>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文字)"/>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文字)"/>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マクロ文字列 (文字)"/>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用文 (文字)"/>
    <w:basedOn w:val="a2"/>
    <w:link w:val="af5"/>
    <w:uiPriority w:val="29"/>
    <w:rsid w:val="00FC693F"/>
    <w:rPr>
      <w:i/>
      <w:iCs/>
      <w:color w:val="000000" w:themeColor="text1"/>
    </w:rPr>
  </w:style>
  <w:style w:type="character" w:customStyle="1" w:styleId="40">
    <w:name w:val="見出し 4 (文字)"/>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見出し 5 (文字)"/>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見出し 6 (文字)"/>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見出し 7 (文字)"/>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見出し 8 (文字)"/>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見出し 9 (文字)"/>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27">
    <w:name w:val="Intense Quote"/>
    <w:basedOn w:val="a1"/>
    <w:next w:val="a1"/>
    <w:link w:val="28"/>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28">
    <w:name w:val="引用文 2 (文字)"/>
    <w:basedOn w:val="a2"/>
    <w:link w:val="27"/>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29">
    <w:name w:val="Intense Emphasis"/>
    <w:basedOn w:val="a2"/>
    <w:uiPriority w:val="21"/>
    <w:qFormat/>
    <w:rsid w:val="00FC693F"/>
    <w:rPr>
      <w:b/>
      <w:bCs/>
      <w:i/>
      <w:iCs/>
      <w:color w:val="4F81BD" w:themeColor="accent1"/>
    </w:rPr>
  </w:style>
  <w:style w:type="character" w:styleId="afb">
    <w:name w:val="Subtle Reference"/>
    <w:basedOn w:val="a2"/>
    <w:uiPriority w:val="31"/>
    <w:qFormat/>
    <w:rsid w:val="00FC693F"/>
    <w:rPr>
      <w:smallCaps/>
      <w:color w:val="C0504D" w:themeColor="accent2"/>
      <w:u w:val="single"/>
    </w:rPr>
  </w:style>
  <w:style w:type="character" w:styleId="2a">
    <w:name w:val="Intense Reference"/>
    <w:basedOn w:val="a2"/>
    <w:uiPriority w:val="32"/>
    <w:qFormat/>
    <w:rsid w:val="00FC693F"/>
    <w:rPr>
      <w:b/>
      <w:bCs/>
      <w:smallCaps/>
      <w:color w:val="C0504D" w:themeColor="accent2"/>
      <w:spacing w:val="5"/>
      <w:u w:val="single"/>
    </w:rPr>
  </w:style>
  <w:style w:type="character" w:styleId="afc">
    <w:name w:val="Book Title"/>
    <w:basedOn w:val="a2"/>
    <w:uiPriority w:val="33"/>
    <w:qFormat/>
    <w:rsid w:val="00FC693F"/>
    <w:rPr>
      <w:b/>
      <w:bCs/>
      <w:smallCaps/>
      <w:spacing w:val="5"/>
    </w:rPr>
  </w:style>
  <w:style w:type="paragraph" w:styleId="afd">
    <w:name w:val="TOC Heading"/>
    <w:basedOn w:val="1"/>
    <w:next w:val="a1"/>
    <w:uiPriority w:val="39"/>
    <w:unhideWhenUsed/>
    <w:qFormat/>
    <w:rsid w:val="00FC693F"/>
    <w:pPr>
      <w:outlineLvl w:val="9"/>
    </w:pPr>
  </w:style>
  <w:style w:type="table" w:styleId="afe">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2">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13">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14">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5">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6">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17">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2b">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2c">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d">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2e">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2f">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2f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2f1">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37">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38">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39">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a">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3b">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3c">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3d">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4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42">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43">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44">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45">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46">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47">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51">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2">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3">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4">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5">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6">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7">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61">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62">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63">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64">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65">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66">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67">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71">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2">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3">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4">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75">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76">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82">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83">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4">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5">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6">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7">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1">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92">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93">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94">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95">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96">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97">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100">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10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10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10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10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10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10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10">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11">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1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113">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14">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15">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6">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120">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21">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22">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12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24">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125">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126">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30">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31">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32">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133">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3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35">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136">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140">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1">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42">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43">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4">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4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46">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2f2">
    <w:name w:val="toc 2"/>
    <w:basedOn w:val="a1"/>
    <w:next w:val="a1"/>
    <w:autoRedefine/>
    <w:uiPriority w:val="39"/>
    <w:unhideWhenUsed/>
    <w:rsid w:val="00A62B32"/>
    <w:pPr>
      <w:ind w:leftChars="100" w:left="220"/>
    </w:pPr>
  </w:style>
  <w:style w:type="paragraph" w:styleId="18">
    <w:name w:val="toc 1"/>
    <w:basedOn w:val="a1"/>
    <w:next w:val="a1"/>
    <w:autoRedefine/>
    <w:uiPriority w:val="39"/>
    <w:unhideWhenUsed/>
    <w:rsid w:val="00A62B32"/>
  </w:style>
  <w:style w:type="paragraph" w:styleId="3e">
    <w:name w:val="toc 3"/>
    <w:basedOn w:val="a1"/>
    <w:next w:val="a1"/>
    <w:autoRedefine/>
    <w:uiPriority w:val="39"/>
    <w:unhideWhenUsed/>
    <w:rsid w:val="00A62B32"/>
    <w:pPr>
      <w:ind w:leftChars="200" w:left="440"/>
    </w:pPr>
  </w:style>
  <w:style w:type="character" w:styleId="aff">
    <w:name w:val="Hyperlink"/>
    <w:basedOn w:val="a2"/>
    <w:uiPriority w:val="99"/>
    <w:unhideWhenUsed/>
    <w:rsid w:val="00A62B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10</Pages>
  <Words>1280</Words>
  <Characters>7297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wei ding</cp:lastModifiedBy>
  <cp:revision>7</cp:revision>
  <dcterms:created xsi:type="dcterms:W3CDTF">2013-12-23T23:15:00Z</dcterms:created>
  <dcterms:modified xsi:type="dcterms:W3CDTF">2025-09-09T05:21:00Z</dcterms:modified>
  <cp:category/>
</cp:coreProperties>
</file>