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27B63" w14:textId="77777777" w:rsidR="00125F8F" w:rsidRDefault="00125F8F">
      <w:pPr>
        <w:jc w:val="center"/>
        <w:rPr>
          <w:rFonts w:ascii="游ゴシック" w:eastAsia="游ゴシック" w:hAnsi="游ゴシック"/>
          <w:b/>
          <w:sz w:val="40"/>
          <w:lang w:eastAsia="ja-JP"/>
        </w:rPr>
      </w:pPr>
    </w:p>
    <w:p w14:paraId="150E5B2B" w14:textId="77777777" w:rsidR="00125F8F" w:rsidRDefault="00000000">
      <w:pPr>
        <w:jc w:val="center"/>
        <w:rPr>
          <w:rFonts w:ascii="游ゴシック" w:eastAsia="游ゴシック" w:hAnsi="游ゴシック"/>
          <w:b/>
          <w:sz w:val="40"/>
          <w:lang w:eastAsia="ja-JP"/>
        </w:rPr>
      </w:pPr>
      <w:r>
        <w:rPr>
          <w:rFonts w:ascii="游ゴシック" w:eastAsia="游ゴシック" w:hAnsi="游ゴシック"/>
          <w:b/>
          <w:sz w:val="40"/>
          <w:lang w:eastAsia="ja-JP"/>
        </w:rPr>
        <w:t>技術提案書</w:t>
      </w:r>
      <w:r>
        <w:rPr>
          <w:rFonts w:ascii="游ゴシック" w:eastAsia="游ゴシック" w:hAnsi="游ゴシック"/>
          <w:b/>
          <w:sz w:val="40"/>
          <w:lang w:eastAsia="ja-JP"/>
        </w:rPr>
        <w:br/>
      </w:r>
    </w:p>
    <w:p w14:paraId="5BE4425D" w14:textId="71C45C1B" w:rsidR="00FE6D7D" w:rsidRDefault="00000000">
      <w:pPr>
        <w:jc w:val="center"/>
        <w:rPr>
          <w:lang w:eastAsia="ja-JP"/>
        </w:rPr>
      </w:pPr>
      <w:r>
        <w:rPr>
          <w:rFonts w:ascii="游ゴシック" w:eastAsia="游ゴシック" w:hAnsi="游ゴシック"/>
          <w:b/>
          <w:sz w:val="40"/>
          <w:lang w:eastAsia="ja-JP"/>
        </w:rPr>
        <w:t>— 筑波大学向け —</w:t>
      </w:r>
    </w:p>
    <w:p w14:paraId="4E287E11" w14:textId="77777777" w:rsidR="00125F8F" w:rsidRDefault="00125F8F">
      <w:pPr>
        <w:jc w:val="center"/>
        <w:rPr>
          <w:rFonts w:ascii="游ゴシック" w:eastAsia="游ゴシック" w:hAnsi="游ゴシック"/>
          <w:lang w:eastAsia="ja-JP"/>
        </w:rPr>
      </w:pPr>
    </w:p>
    <w:p w14:paraId="7C02397C" w14:textId="77777777" w:rsidR="00125F8F" w:rsidRDefault="00125F8F">
      <w:pPr>
        <w:jc w:val="center"/>
        <w:rPr>
          <w:rFonts w:ascii="游ゴシック" w:eastAsia="游ゴシック" w:hAnsi="游ゴシック"/>
          <w:lang w:eastAsia="ja-JP"/>
        </w:rPr>
      </w:pPr>
    </w:p>
    <w:p w14:paraId="2FE5D1E4" w14:textId="77777777" w:rsidR="00125F8F" w:rsidRDefault="00125F8F">
      <w:pPr>
        <w:jc w:val="center"/>
        <w:rPr>
          <w:rFonts w:ascii="游ゴシック" w:eastAsia="游ゴシック" w:hAnsi="游ゴシック"/>
          <w:lang w:eastAsia="ja-JP"/>
        </w:rPr>
      </w:pPr>
    </w:p>
    <w:p w14:paraId="284F644D" w14:textId="77777777" w:rsidR="00125F8F" w:rsidRDefault="00125F8F">
      <w:pPr>
        <w:jc w:val="center"/>
        <w:rPr>
          <w:rFonts w:ascii="游ゴシック" w:eastAsia="游ゴシック" w:hAnsi="游ゴシック"/>
          <w:lang w:eastAsia="ja-JP"/>
        </w:rPr>
      </w:pPr>
    </w:p>
    <w:p w14:paraId="6BF2B123" w14:textId="77777777" w:rsidR="00125F8F" w:rsidRDefault="00125F8F">
      <w:pPr>
        <w:jc w:val="center"/>
        <w:rPr>
          <w:rFonts w:ascii="游ゴシック" w:eastAsia="游ゴシック" w:hAnsi="游ゴシック"/>
          <w:lang w:eastAsia="ja-JP"/>
        </w:rPr>
      </w:pPr>
    </w:p>
    <w:p w14:paraId="1EF47986" w14:textId="77777777" w:rsidR="00125F8F" w:rsidRDefault="00125F8F">
      <w:pPr>
        <w:jc w:val="center"/>
        <w:rPr>
          <w:rFonts w:ascii="游ゴシック" w:eastAsia="游ゴシック" w:hAnsi="游ゴシック"/>
          <w:lang w:eastAsia="ja-JP"/>
        </w:rPr>
      </w:pPr>
    </w:p>
    <w:p w14:paraId="035F07CE" w14:textId="77777777" w:rsidR="00125F8F" w:rsidRDefault="00000000">
      <w:pPr>
        <w:jc w:val="center"/>
        <w:rPr>
          <w:rFonts w:ascii="游ゴシック" w:eastAsia="游ゴシック" w:hAnsi="游ゴシック"/>
          <w:lang w:eastAsia="ja-JP"/>
        </w:rPr>
      </w:pPr>
      <w:r>
        <w:rPr>
          <w:rFonts w:ascii="游ゴシック" w:eastAsia="游ゴシック" w:hAnsi="游ゴシック"/>
          <w:lang w:eastAsia="ja-JP"/>
        </w:rPr>
        <w:br/>
      </w:r>
    </w:p>
    <w:p w14:paraId="45ADD68F" w14:textId="77777777" w:rsidR="00125F8F" w:rsidRDefault="00125F8F">
      <w:pPr>
        <w:jc w:val="center"/>
        <w:rPr>
          <w:rFonts w:ascii="游ゴシック" w:eastAsia="游ゴシック" w:hAnsi="游ゴシック"/>
          <w:lang w:eastAsia="ja-JP"/>
        </w:rPr>
      </w:pPr>
    </w:p>
    <w:p w14:paraId="76C82A18" w14:textId="4856D172" w:rsidR="00125F8F" w:rsidRDefault="00000000">
      <w:pPr>
        <w:jc w:val="center"/>
        <w:rPr>
          <w:rFonts w:ascii="游ゴシック" w:eastAsia="游ゴシック" w:hAnsi="游ゴシック"/>
          <w:lang w:eastAsia="ja-JP"/>
        </w:rPr>
      </w:pPr>
      <w:r>
        <w:rPr>
          <w:rFonts w:ascii="游ゴシック" w:eastAsia="游ゴシック" w:hAnsi="游ゴシック"/>
          <w:lang w:eastAsia="ja-JP"/>
        </w:rPr>
        <w:t>提出日：2025年09月09日</w:t>
      </w:r>
    </w:p>
    <w:p w14:paraId="5ED2D05C" w14:textId="7803E436" w:rsidR="00FE6D7D" w:rsidRDefault="00000000">
      <w:pPr>
        <w:jc w:val="center"/>
        <w:rPr>
          <w:lang w:eastAsia="ja-JP"/>
        </w:rPr>
      </w:pPr>
      <w:r>
        <w:rPr>
          <w:rFonts w:ascii="游ゴシック" w:eastAsia="游ゴシック" w:hAnsi="游ゴシック"/>
          <w:lang w:eastAsia="ja-JP"/>
        </w:rPr>
        <w:t>提出者：株式会社TOYODATA</w:t>
      </w:r>
    </w:p>
    <w:p w14:paraId="58904CCF" w14:textId="77777777" w:rsidR="00FE6D7D" w:rsidRDefault="00000000">
      <w:pPr>
        <w:rPr>
          <w:lang w:eastAsia="ja-JP"/>
        </w:rPr>
      </w:pPr>
      <w:r>
        <w:rPr>
          <w:lang w:eastAsia="ja-JP"/>
        </w:rPr>
        <w:br w:type="page"/>
      </w:r>
    </w:p>
    <w:p w14:paraId="32DF96EA" w14:textId="77777777" w:rsidR="00FE6D7D" w:rsidRDefault="00000000">
      <w:pPr>
        <w:pStyle w:val="2"/>
        <w:rPr>
          <w:lang w:eastAsia="ja-JP"/>
        </w:rPr>
      </w:pPr>
      <w:r>
        <w:rPr>
          <w:lang w:eastAsia="ja-JP"/>
        </w:rPr>
        <w:lastRenderedPageBreak/>
        <w:t>目次（</w:t>
      </w:r>
      <w:r>
        <w:rPr>
          <w:lang w:eastAsia="ja-JP"/>
        </w:rPr>
        <w:t>Word</w:t>
      </w:r>
      <w:r>
        <w:rPr>
          <w:lang w:eastAsia="ja-JP"/>
        </w:rPr>
        <w:t>で自動生成・更新してください）</w:t>
      </w:r>
    </w:p>
    <w:p w14:paraId="46AD5032" w14:textId="77777777" w:rsidR="00FE6D7D" w:rsidRDefault="00000000">
      <w:pPr>
        <w:rPr>
          <w:lang w:eastAsia="ja-JP"/>
        </w:rPr>
      </w:pPr>
      <w:r>
        <w:rPr>
          <w:lang w:eastAsia="ja-JP"/>
        </w:rPr>
        <w:t xml:space="preserve">※ </w:t>
      </w:r>
      <w:r>
        <w:rPr>
          <w:lang w:eastAsia="ja-JP"/>
        </w:rPr>
        <w:t>提出前に</w:t>
      </w:r>
      <w:r>
        <w:rPr>
          <w:lang w:eastAsia="ja-JP"/>
        </w:rPr>
        <w:t xml:space="preserve"> Word </w:t>
      </w:r>
      <w:r>
        <w:rPr>
          <w:lang w:eastAsia="ja-JP"/>
        </w:rPr>
        <w:t>の「参考資料</w:t>
      </w:r>
      <w:r>
        <w:rPr>
          <w:lang w:eastAsia="ja-JP"/>
        </w:rPr>
        <w:t xml:space="preserve"> → </w:t>
      </w:r>
      <w:r>
        <w:rPr>
          <w:lang w:eastAsia="ja-JP"/>
        </w:rPr>
        <w:t>目次</w:t>
      </w:r>
      <w:r>
        <w:rPr>
          <w:lang w:eastAsia="ja-JP"/>
        </w:rPr>
        <w:t xml:space="preserve"> → </w:t>
      </w:r>
      <w:r>
        <w:rPr>
          <w:lang w:eastAsia="ja-JP"/>
        </w:rPr>
        <w:t>目次の更新」で自動生成・更新してください。</w:t>
      </w:r>
    </w:p>
    <w:p w14:paraId="01EA690E" w14:textId="77777777" w:rsidR="00FE6D7D" w:rsidRDefault="00000000">
      <w:pPr>
        <w:rPr>
          <w:lang w:eastAsia="ja-JP"/>
        </w:rPr>
      </w:pPr>
      <w:r>
        <w:rPr>
          <w:lang w:eastAsia="ja-JP"/>
        </w:rPr>
        <w:br w:type="page"/>
      </w:r>
    </w:p>
    <w:p w14:paraId="18CCFE3A" w14:textId="77777777" w:rsidR="00FE6D7D" w:rsidRDefault="00000000">
      <w:pPr>
        <w:pStyle w:val="1"/>
        <w:rPr>
          <w:lang w:eastAsia="ja-JP"/>
        </w:rPr>
      </w:pPr>
      <w:r>
        <w:rPr>
          <w:lang w:eastAsia="ja-JP"/>
        </w:rPr>
        <w:lastRenderedPageBreak/>
        <w:t xml:space="preserve">4-1. </w:t>
      </w:r>
      <w:r>
        <w:rPr>
          <w:lang w:eastAsia="ja-JP"/>
        </w:rPr>
        <w:t>共通</w:t>
      </w:r>
      <w:r>
        <w:rPr>
          <w:lang w:eastAsia="ja-JP"/>
        </w:rPr>
        <w:t>UX/UI</w:t>
      </w:r>
      <w:r>
        <w:rPr>
          <w:lang w:eastAsia="ja-JP"/>
        </w:rPr>
        <w:t>に関する改修</w:t>
      </w:r>
    </w:p>
    <w:p w14:paraId="0B41BD22" w14:textId="77777777" w:rsidR="00FE6D7D" w:rsidRDefault="00000000">
      <w:pPr>
        <w:pStyle w:val="2"/>
        <w:rPr>
          <w:lang w:eastAsia="ja-JP"/>
        </w:rPr>
      </w:pPr>
      <w:r>
        <w:rPr>
          <w:lang w:eastAsia="ja-JP"/>
        </w:rPr>
        <w:t xml:space="preserve">4-1-1. </w:t>
      </w:r>
      <w:r>
        <w:rPr>
          <w:lang w:eastAsia="ja-JP"/>
        </w:rPr>
        <w:t>概要</w:t>
      </w:r>
    </w:p>
    <w:p w14:paraId="74018575" w14:textId="77777777" w:rsidR="00FE6D7D" w:rsidRDefault="00000000">
      <w:pPr>
        <w:pStyle w:val="3"/>
        <w:rPr>
          <w:lang w:eastAsia="ja-JP"/>
        </w:rPr>
      </w:pPr>
      <w:r>
        <w:rPr>
          <w:lang w:eastAsia="ja-JP"/>
        </w:rPr>
        <w:t>提案概要</w:t>
      </w:r>
    </w:p>
    <w:p w14:paraId="7969DDF9" w14:textId="56E92912" w:rsidR="00FE6D7D" w:rsidRPr="0078537A" w:rsidRDefault="00000000">
      <w:pPr>
        <w:rPr>
          <w:rFonts w:ascii="游ゴシック" w:eastAsia="SimSun" w:hAnsi="游ゴシック"/>
          <w:lang w:eastAsia="ja-JP"/>
        </w:rPr>
      </w:pPr>
      <w:r>
        <w:rPr>
          <w:rFonts w:ascii="游ゴシック" w:eastAsia="游ゴシック" w:hAnsi="游ゴシック"/>
          <w:lang w:eastAsia="ja-JP"/>
        </w:rPr>
        <w:t>国際化（i18n）と一貫性のあるデザインシステムを導入し、留学生（日本語/英語）双方に分かりやすい体験を提供し</w:t>
      </w:r>
      <w:r w:rsidR="0078537A">
        <w:rPr>
          <w:rFonts w:ascii="SimSun" w:hAnsi="SimSun" w:hint="eastAsia"/>
          <w:lang w:eastAsia="ja-JP"/>
        </w:rPr>
        <w:t>、</w:t>
      </w:r>
      <w:r>
        <w:rPr>
          <w:rFonts w:ascii="游ゴシック" w:eastAsia="游ゴシック" w:hAnsi="游ゴシック"/>
          <w:lang w:eastAsia="ja-JP"/>
        </w:rPr>
        <w:t>見やすさ・操作性を強化します。</w:t>
      </w:r>
    </w:p>
    <w:p w14:paraId="6D759F0D" w14:textId="77777777" w:rsidR="00FE6D7D" w:rsidRDefault="00000000">
      <w:pPr>
        <w:pStyle w:val="3"/>
      </w:pPr>
      <w:proofErr w:type="spellStart"/>
      <w:r>
        <w:t>実現方法</w:t>
      </w:r>
      <w:proofErr w:type="spellEnd"/>
    </w:p>
    <w:p w14:paraId="151FCE4F" w14:textId="2E922E36" w:rsidR="00FE6D7D" w:rsidRDefault="00000000" w:rsidP="00953CA6">
      <w:pPr>
        <w:rPr>
          <w:lang w:eastAsia="ja-JP"/>
        </w:rPr>
      </w:pPr>
      <w:r>
        <w:rPr>
          <w:rFonts w:ascii="游ゴシック" w:eastAsia="游ゴシック" w:hAnsi="游ゴシック"/>
        </w:rPr>
        <w:t xml:space="preserve">Design Tokens と Figma UI ライブラリを整備し、Atomic Design </w:t>
      </w:r>
      <w:proofErr w:type="spellStart"/>
      <w:r>
        <w:rPr>
          <w:rFonts w:ascii="游ゴシック" w:eastAsia="游ゴシック" w:hAnsi="游ゴシック"/>
        </w:rPr>
        <w:t>に沿ってコンポーネント化</w:t>
      </w:r>
      <w:proofErr w:type="spellEnd"/>
      <w:r>
        <w:rPr>
          <w:rFonts w:ascii="游ゴシック" w:eastAsia="游ゴシック" w:hAnsi="游ゴシック"/>
        </w:rPr>
        <w:t>。</w:t>
      </w:r>
      <w:r>
        <w:rPr>
          <w:rFonts w:ascii="游ゴシック" w:eastAsia="游ゴシック" w:hAnsi="游ゴシック"/>
          <w:lang w:eastAsia="ja-JP"/>
        </w:rPr>
        <w:t>キーボード操作・コントラスト比・フォーカス順序を監査し、改善を反映します。</w:t>
      </w:r>
    </w:p>
    <w:p w14:paraId="003A6D38" w14:textId="77777777" w:rsidR="00FE6D7D" w:rsidRDefault="00FE6D7D">
      <w:pPr>
        <w:rPr>
          <w:lang w:eastAsia="ja-JP"/>
        </w:rPr>
      </w:pPr>
    </w:p>
    <w:p w14:paraId="5C7CB085" w14:textId="77777777" w:rsidR="00FE6D7D" w:rsidRDefault="00000000">
      <w:pPr>
        <w:pStyle w:val="2"/>
        <w:rPr>
          <w:lang w:eastAsia="ja-JP"/>
        </w:rPr>
      </w:pPr>
      <w:r>
        <w:rPr>
          <w:lang w:eastAsia="ja-JP"/>
        </w:rPr>
        <w:t xml:space="preserve">4-1-2. </w:t>
      </w:r>
      <w:r>
        <w:rPr>
          <w:lang w:eastAsia="ja-JP"/>
        </w:rPr>
        <w:t>サイト構成（ヘッダー／フッター／コンテンツ）</w:t>
      </w:r>
    </w:p>
    <w:p w14:paraId="368CBA7B" w14:textId="77777777" w:rsidR="00FE6D7D" w:rsidRDefault="00000000">
      <w:pPr>
        <w:pStyle w:val="3"/>
        <w:rPr>
          <w:lang w:eastAsia="ja-JP"/>
        </w:rPr>
      </w:pPr>
      <w:r>
        <w:rPr>
          <w:lang w:eastAsia="ja-JP"/>
        </w:rPr>
        <w:t>提案概要</w:t>
      </w:r>
    </w:p>
    <w:p w14:paraId="4FDAD294" w14:textId="77777777" w:rsidR="00FE6D7D" w:rsidRDefault="00000000">
      <w:pPr>
        <w:rPr>
          <w:lang w:eastAsia="ja-JP"/>
        </w:rPr>
      </w:pPr>
      <w:r>
        <w:rPr>
          <w:rFonts w:ascii="游ゴシック" w:eastAsia="游ゴシック" w:hAnsi="游ゴシック"/>
          <w:lang w:eastAsia="ja-JP"/>
        </w:rPr>
        <w:t>共通レイアウトをフレーム化し、ヘッダー・フッターを共通提供。コンテンツ領域はルーティングで差し替えます。</w:t>
      </w:r>
    </w:p>
    <w:p w14:paraId="18CD6610" w14:textId="77777777" w:rsidR="00FE6D7D" w:rsidRDefault="00000000">
      <w:pPr>
        <w:pStyle w:val="3"/>
        <w:rPr>
          <w:lang w:eastAsia="ja-JP"/>
        </w:rPr>
      </w:pPr>
      <w:r>
        <w:rPr>
          <w:lang w:eastAsia="ja-JP"/>
        </w:rPr>
        <w:t>実現方法</w:t>
      </w:r>
    </w:p>
    <w:p w14:paraId="1AD135AD" w14:textId="77777777" w:rsidR="00FE6D7D" w:rsidRDefault="00000000">
      <w:pPr>
        <w:rPr>
          <w:lang w:eastAsia="ja-JP"/>
        </w:rPr>
      </w:pPr>
      <w:r>
        <w:rPr>
          <w:rFonts w:ascii="游ゴシック" w:eastAsia="游ゴシック" w:hAnsi="游ゴシック"/>
          <w:lang w:eastAsia="ja-JP"/>
        </w:rPr>
        <w:t>Next.js のレイアウト機構を活用し、/ja と /</w:t>
      </w:r>
      <w:proofErr w:type="spellStart"/>
      <w:r>
        <w:rPr>
          <w:rFonts w:ascii="游ゴシック" w:eastAsia="游ゴシック" w:hAnsi="游ゴシック"/>
          <w:lang w:eastAsia="ja-JP"/>
        </w:rPr>
        <w:t>en</w:t>
      </w:r>
      <w:proofErr w:type="spellEnd"/>
      <w:r>
        <w:rPr>
          <w:rFonts w:ascii="游ゴシック" w:eastAsia="游ゴシック" w:hAnsi="游ゴシック"/>
          <w:lang w:eastAsia="ja-JP"/>
        </w:rPr>
        <w:t xml:space="preserve"> の国際化ルートを導入。ヘッダーに主要ナビ＋言語切替、フッターに法定リンクを配置します。</w:t>
      </w:r>
    </w:p>
    <w:p w14:paraId="5D4B1504" w14:textId="77777777" w:rsidR="00FE6D7D" w:rsidRDefault="00FE6D7D">
      <w:pPr>
        <w:rPr>
          <w:lang w:eastAsia="ja-JP"/>
        </w:rPr>
      </w:pPr>
    </w:p>
    <w:p w14:paraId="24721711" w14:textId="77777777" w:rsidR="00FE6D7D" w:rsidRDefault="00000000">
      <w:pPr>
        <w:pStyle w:val="2"/>
      </w:pPr>
      <w:r>
        <w:t xml:space="preserve">4-1-3. </w:t>
      </w:r>
      <w:proofErr w:type="spellStart"/>
      <w:r>
        <w:t>追加機能：日本語</w:t>
      </w:r>
      <w:proofErr w:type="spellEnd"/>
      <w:r>
        <w:t>/</w:t>
      </w:r>
      <w:proofErr w:type="spellStart"/>
      <w:r>
        <w:t>英語</w:t>
      </w:r>
      <w:proofErr w:type="spellEnd"/>
      <w:r>
        <w:t xml:space="preserve"> </w:t>
      </w:r>
      <w:proofErr w:type="spellStart"/>
      <w:r>
        <w:t>言語切替</w:t>
      </w:r>
      <w:proofErr w:type="spellEnd"/>
    </w:p>
    <w:p w14:paraId="47EBAE22" w14:textId="77777777" w:rsidR="00FE6D7D" w:rsidRDefault="00000000">
      <w:pPr>
        <w:pStyle w:val="3"/>
        <w:rPr>
          <w:lang w:eastAsia="ja-JP"/>
        </w:rPr>
      </w:pPr>
      <w:r>
        <w:rPr>
          <w:lang w:eastAsia="ja-JP"/>
        </w:rPr>
        <w:t>提案概要</w:t>
      </w:r>
    </w:p>
    <w:p w14:paraId="378428B7" w14:textId="77777777" w:rsidR="00FE6D7D" w:rsidRDefault="00000000">
      <w:pPr>
        <w:rPr>
          <w:lang w:eastAsia="ja-JP"/>
        </w:rPr>
      </w:pPr>
      <w:r>
        <w:rPr>
          <w:rFonts w:ascii="游ゴシック" w:eastAsia="游ゴシック" w:hAnsi="游ゴシック"/>
          <w:lang w:eastAsia="ja-JP"/>
        </w:rPr>
        <w:t>全テキストをキー管理し、ランタイムで日本語/英語を切替。ユーザの言語選好は Cookie/DB に保存します。</w:t>
      </w:r>
    </w:p>
    <w:p w14:paraId="641AD091" w14:textId="77777777" w:rsidR="00FE6D7D" w:rsidRDefault="00000000">
      <w:pPr>
        <w:pStyle w:val="3"/>
        <w:rPr>
          <w:lang w:eastAsia="ja-JP"/>
        </w:rPr>
      </w:pPr>
      <w:r>
        <w:rPr>
          <w:lang w:eastAsia="ja-JP"/>
        </w:rPr>
        <w:t>実現方法</w:t>
      </w:r>
    </w:p>
    <w:p w14:paraId="565DF29B" w14:textId="6648A502" w:rsidR="00FE6D7D" w:rsidRDefault="00000000">
      <w:pPr>
        <w:rPr>
          <w:rFonts w:hint="eastAsia"/>
          <w:lang w:eastAsia="ja-JP"/>
        </w:rPr>
      </w:pPr>
      <w:r>
        <w:rPr>
          <w:rFonts w:ascii="游ゴシック" w:eastAsia="游ゴシック" w:hAnsi="游ゴシック"/>
          <w:lang w:eastAsia="ja-JP"/>
        </w:rPr>
        <w:t>i18next/next-</w:t>
      </w:r>
      <w:proofErr w:type="spellStart"/>
      <w:r>
        <w:rPr>
          <w:rFonts w:ascii="游ゴシック" w:eastAsia="游ゴシック" w:hAnsi="游ゴシック"/>
          <w:lang w:eastAsia="ja-JP"/>
        </w:rPr>
        <w:t>intl</w:t>
      </w:r>
      <w:proofErr w:type="spellEnd"/>
      <w:r>
        <w:rPr>
          <w:rFonts w:ascii="游ゴシック" w:eastAsia="游ゴシック" w:hAnsi="游ゴシック"/>
          <w:lang w:eastAsia="ja-JP"/>
        </w:rPr>
        <w:t xml:space="preserve"> を採用し、静的/動的メッセージを多言語化。バリデーション文言・メール・Bot 応答も同辞書を参照させます。</w:t>
      </w:r>
    </w:p>
    <w:p w14:paraId="6473712B" w14:textId="77777777" w:rsidR="00FE6D7D" w:rsidRDefault="00000000">
      <w:pPr>
        <w:pStyle w:val="1"/>
        <w:rPr>
          <w:lang w:eastAsia="ja-JP"/>
        </w:rPr>
      </w:pPr>
      <w:r>
        <w:rPr>
          <w:lang w:eastAsia="ja-JP"/>
        </w:rPr>
        <w:lastRenderedPageBreak/>
        <w:t xml:space="preserve">4-2. </w:t>
      </w:r>
      <w:r>
        <w:rPr>
          <w:lang w:eastAsia="ja-JP"/>
        </w:rPr>
        <w:t>生成</w:t>
      </w:r>
      <w:r>
        <w:rPr>
          <w:lang w:eastAsia="ja-JP"/>
        </w:rPr>
        <w:t>AI</w:t>
      </w:r>
      <w:r>
        <w:rPr>
          <w:lang w:eastAsia="ja-JP"/>
        </w:rPr>
        <w:t>モデルにおける追加改修</w:t>
      </w:r>
    </w:p>
    <w:p w14:paraId="3BC95FF4" w14:textId="77777777" w:rsidR="00FE6D7D" w:rsidRDefault="00000000">
      <w:pPr>
        <w:pStyle w:val="2"/>
        <w:rPr>
          <w:lang w:eastAsia="ja-JP"/>
        </w:rPr>
      </w:pPr>
      <w:r>
        <w:rPr>
          <w:lang w:eastAsia="ja-JP"/>
        </w:rPr>
        <w:t xml:space="preserve">4-2-1. </w:t>
      </w:r>
      <w:r>
        <w:rPr>
          <w:lang w:eastAsia="ja-JP"/>
        </w:rPr>
        <w:t>概要</w:t>
      </w:r>
    </w:p>
    <w:p w14:paraId="3772EB9B" w14:textId="77777777" w:rsidR="00FE6D7D" w:rsidRDefault="00000000">
      <w:pPr>
        <w:pStyle w:val="3"/>
        <w:rPr>
          <w:lang w:eastAsia="ja-JP"/>
        </w:rPr>
      </w:pPr>
      <w:r>
        <w:rPr>
          <w:lang w:eastAsia="ja-JP"/>
        </w:rPr>
        <w:t>提案概要</w:t>
      </w:r>
    </w:p>
    <w:p w14:paraId="4EC57C97" w14:textId="77777777" w:rsidR="00FE6D7D" w:rsidRDefault="00000000">
      <w:pPr>
        <w:rPr>
          <w:lang w:eastAsia="ja-JP"/>
        </w:rPr>
      </w:pPr>
      <w:r>
        <w:rPr>
          <w:rFonts w:ascii="游ゴシック" w:eastAsia="游ゴシック" w:hAnsi="游ゴシック"/>
          <w:lang w:eastAsia="ja-JP"/>
        </w:rPr>
        <w:t>LLM＋Hybrid RAG で一般知識と就職特化知識を統合。ユーザコスト最適化と根拠提示を両立します。</w:t>
      </w:r>
    </w:p>
    <w:p w14:paraId="09497A2F" w14:textId="77777777" w:rsidR="00FE6D7D" w:rsidRDefault="00000000">
      <w:pPr>
        <w:pStyle w:val="3"/>
        <w:rPr>
          <w:lang w:eastAsia="ja-JP"/>
        </w:rPr>
      </w:pPr>
      <w:r>
        <w:rPr>
          <w:lang w:eastAsia="ja-JP"/>
        </w:rPr>
        <w:t>実現方法</w:t>
      </w:r>
    </w:p>
    <w:p w14:paraId="62E121EE" w14:textId="77777777" w:rsidR="00FE6D7D" w:rsidRDefault="00000000">
      <w:pPr>
        <w:rPr>
          <w:lang w:eastAsia="ja-JP"/>
        </w:rPr>
      </w:pPr>
      <w:r>
        <w:rPr>
          <w:rFonts w:ascii="游ゴシック" w:eastAsia="游ゴシック" w:hAnsi="游ゴシック"/>
          <w:lang w:eastAsia="ja-JP"/>
        </w:rPr>
        <w:t>就職関連資料をインデクサで取り込み→分割/正規化→埋め込み→ベクタ検索→プロンプト合成→回答＋出典提示。</w:t>
      </w:r>
    </w:p>
    <w:p w14:paraId="263DBF8F" w14:textId="77777777" w:rsidR="00FE6D7D" w:rsidRDefault="00FE6D7D">
      <w:pPr>
        <w:rPr>
          <w:lang w:eastAsia="ja-JP"/>
        </w:rPr>
      </w:pPr>
    </w:p>
    <w:p w14:paraId="29EAA2C6" w14:textId="77777777" w:rsidR="00FE6D7D" w:rsidRDefault="00000000">
      <w:pPr>
        <w:pStyle w:val="2"/>
        <w:rPr>
          <w:lang w:eastAsia="ja-JP"/>
        </w:rPr>
      </w:pPr>
      <w:r>
        <w:rPr>
          <w:lang w:eastAsia="ja-JP"/>
        </w:rPr>
        <w:t xml:space="preserve">4-2-2. </w:t>
      </w:r>
      <w:r>
        <w:rPr>
          <w:lang w:eastAsia="ja-JP"/>
        </w:rPr>
        <w:t>サイト構成（面接練習ページ／設定）</w:t>
      </w:r>
    </w:p>
    <w:p w14:paraId="297346E5" w14:textId="77777777" w:rsidR="00FE6D7D" w:rsidRDefault="00000000">
      <w:pPr>
        <w:pStyle w:val="3"/>
        <w:rPr>
          <w:lang w:eastAsia="ja-JP"/>
        </w:rPr>
      </w:pPr>
      <w:r>
        <w:rPr>
          <w:lang w:eastAsia="ja-JP"/>
        </w:rPr>
        <w:t>提案概要</w:t>
      </w:r>
    </w:p>
    <w:p w14:paraId="4673852D" w14:textId="77777777" w:rsidR="00FE6D7D" w:rsidRDefault="00000000">
      <w:pPr>
        <w:rPr>
          <w:lang w:eastAsia="ja-JP"/>
        </w:rPr>
      </w:pPr>
      <w:r>
        <w:rPr>
          <w:rFonts w:ascii="游ゴシック" w:eastAsia="游ゴシック" w:hAnsi="游ゴシック"/>
          <w:lang w:eastAsia="ja-JP"/>
        </w:rPr>
        <w:t>面接練習は音声UI中心。設定で STT/TTS、難易度、業界プリセットを切替可能にします。</w:t>
      </w:r>
    </w:p>
    <w:p w14:paraId="58C8DBD9" w14:textId="77777777" w:rsidR="00FE6D7D" w:rsidRDefault="00000000">
      <w:pPr>
        <w:pStyle w:val="3"/>
        <w:rPr>
          <w:lang w:eastAsia="ja-JP"/>
        </w:rPr>
      </w:pPr>
      <w:r>
        <w:rPr>
          <w:lang w:eastAsia="ja-JP"/>
        </w:rPr>
        <w:t>実現方法</w:t>
      </w:r>
    </w:p>
    <w:p w14:paraId="4DBC1CBE" w14:textId="72D32E2B" w:rsidR="00FE6D7D" w:rsidRDefault="00000000">
      <w:pPr>
        <w:rPr>
          <w:rFonts w:hint="eastAsia"/>
          <w:lang w:eastAsia="ja-JP"/>
        </w:rPr>
      </w:pPr>
      <w:r>
        <w:rPr>
          <w:rFonts w:ascii="游ゴシック" w:eastAsia="游ゴシック" w:hAnsi="游ゴシック"/>
          <w:lang w:eastAsia="ja-JP"/>
        </w:rPr>
        <w:t>WebRTC/WSで双方向音声。STT/TTS はアダプタ化してベンダ切替可能。設定はユーザプロファイルに保存。</w:t>
      </w:r>
    </w:p>
    <w:p w14:paraId="44A771E6" w14:textId="77777777" w:rsidR="00FE6D7D" w:rsidRDefault="00000000">
      <w:pPr>
        <w:pStyle w:val="2"/>
        <w:rPr>
          <w:lang w:eastAsia="ja-JP"/>
        </w:rPr>
      </w:pPr>
      <w:r>
        <w:rPr>
          <w:lang w:eastAsia="ja-JP"/>
        </w:rPr>
        <w:t>4-2-3-</w:t>
      </w:r>
      <w:r>
        <w:rPr>
          <w:lang w:eastAsia="ja-JP"/>
        </w:rPr>
        <w:t>ア</w:t>
      </w:r>
      <w:r>
        <w:rPr>
          <w:lang w:eastAsia="ja-JP"/>
        </w:rPr>
        <w:t xml:space="preserve">. </w:t>
      </w:r>
      <w:r>
        <w:rPr>
          <w:lang w:eastAsia="ja-JP"/>
        </w:rPr>
        <w:t>追加機能：</w:t>
      </w:r>
      <w:r>
        <w:rPr>
          <w:lang w:eastAsia="ja-JP"/>
        </w:rPr>
        <w:t>LLM</w:t>
      </w:r>
    </w:p>
    <w:p w14:paraId="66C96C54" w14:textId="77777777" w:rsidR="00FE6D7D" w:rsidRDefault="00000000">
      <w:pPr>
        <w:pStyle w:val="3"/>
        <w:rPr>
          <w:lang w:eastAsia="ja-JP"/>
        </w:rPr>
      </w:pPr>
      <w:r>
        <w:rPr>
          <w:lang w:eastAsia="ja-JP"/>
        </w:rPr>
        <w:t>提案概要</w:t>
      </w:r>
    </w:p>
    <w:p w14:paraId="584DC24F" w14:textId="77777777" w:rsidR="00FE6D7D" w:rsidRDefault="00000000">
      <w:pPr>
        <w:rPr>
          <w:lang w:eastAsia="ja-JP"/>
        </w:rPr>
      </w:pPr>
      <w:r>
        <w:rPr>
          <w:rFonts w:ascii="游ゴシック" w:eastAsia="游ゴシック" w:hAnsi="游ゴシック"/>
          <w:lang w:eastAsia="ja-JP"/>
        </w:rPr>
        <w:t>サイト利用方法および就活Q&amp;Aを自然文で応答し、自己解決を促進します。</w:t>
      </w:r>
    </w:p>
    <w:p w14:paraId="3A242AD7" w14:textId="77777777" w:rsidR="00FE6D7D" w:rsidRDefault="00000000">
      <w:pPr>
        <w:pStyle w:val="3"/>
        <w:rPr>
          <w:lang w:eastAsia="ja-JP"/>
        </w:rPr>
      </w:pPr>
      <w:r>
        <w:rPr>
          <w:lang w:eastAsia="ja-JP"/>
        </w:rPr>
        <w:t>実現方法</w:t>
      </w:r>
    </w:p>
    <w:p w14:paraId="188C414A" w14:textId="77777777" w:rsidR="00FE6D7D" w:rsidRDefault="00000000">
      <w:pPr>
        <w:rPr>
          <w:lang w:eastAsia="ja-JP"/>
        </w:rPr>
      </w:pPr>
      <w:r>
        <w:rPr>
          <w:rFonts w:ascii="游ゴシック" w:eastAsia="游ゴシック" w:hAnsi="游ゴシック"/>
          <w:lang w:eastAsia="ja-JP"/>
        </w:rPr>
        <w:t>システム/ポリシープロンプト整備、Safe Completionで不適切/誤誘導を抑止。多言語切替に連動。</w:t>
      </w:r>
    </w:p>
    <w:p w14:paraId="59BA19FF" w14:textId="77777777" w:rsidR="00FE6D7D" w:rsidRDefault="00FE6D7D">
      <w:pPr>
        <w:rPr>
          <w:lang w:eastAsia="ja-JP"/>
        </w:rPr>
      </w:pPr>
    </w:p>
    <w:p w14:paraId="53842EFE" w14:textId="77777777" w:rsidR="00FE6D7D" w:rsidRDefault="00000000">
      <w:pPr>
        <w:pStyle w:val="2"/>
        <w:rPr>
          <w:lang w:eastAsia="ja-JP"/>
        </w:rPr>
      </w:pPr>
      <w:r>
        <w:rPr>
          <w:lang w:eastAsia="ja-JP"/>
        </w:rPr>
        <w:t>4-2-3-</w:t>
      </w:r>
      <w:r>
        <w:rPr>
          <w:lang w:eastAsia="ja-JP"/>
        </w:rPr>
        <w:t>イ</w:t>
      </w:r>
      <w:r>
        <w:rPr>
          <w:lang w:eastAsia="ja-JP"/>
        </w:rPr>
        <w:t xml:space="preserve">. </w:t>
      </w:r>
      <w:r>
        <w:rPr>
          <w:lang w:eastAsia="ja-JP"/>
        </w:rPr>
        <w:t>追加機能：</w:t>
      </w:r>
      <w:r>
        <w:rPr>
          <w:lang w:eastAsia="ja-JP"/>
        </w:rPr>
        <w:t>Hybrid RAG</w:t>
      </w:r>
    </w:p>
    <w:p w14:paraId="110B9A92" w14:textId="77777777" w:rsidR="00FE6D7D" w:rsidRDefault="00000000">
      <w:pPr>
        <w:pStyle w:val="3"/>
        <w:rPr>
          <w:lang w:eastAsia="ja-JP"/>
        </w:rPr>
      </w:pPr>
      <w:r>
        <w:rPr>
          <w:lang w:eastAsia="ja-JP"/>
        </w:rPr>
        <w:t>提案概要</w:t>
      </w:r>
    </w:p>
    <w:p w14:paraId="053593C8" w14:textId="77777777" w:rsidR="00FE6D7D" w:rsidRDefault="00000000">
      <w:pPr>
        <w:rPr>
          <w:lang w:eastAsia="ja-JP"/>
        </w:rPr>
      </w:pPr>
      <w:r>
        <w:rPr>
          <w:rFonts w:ascii="游ゴシック" w:eastAsia="游ゴシック" w:hAnsi="游ゴシック"/>
          <w:lang w:eastAsia="ja-JP"/>
        </w:rPr>
        <w:t>非公開/準公開の就職関連資料を安全に取り込み、根拠付きの具体的回答を提供します。</w:t>
      </w:r>
    </w:p>
    <w:p w14:paraId="737310BB" w14:textId="77777777" w:rsidR="00FE6D7D" w:rsidRDefault="00000000">
      <w:pPr>
        <w:pStyle w:val="3"/>
      </w:pPr>
      <w:proofErr w:type="spellStart"/>
      <w:r>
        <w:lastRenderedPageBreak/>
        <w:t>実現方法</w:t>
      </w:r>
      <w:proofErr w:type="spellEnd"/>
    </w:p>
    <w:p w14:paraId="2055D52A" w14:textId="77777777" w:rsidR="00FE6D7D" w:rsidRDefault="00000000">
      <w:pPr>
        <w:rPr>
          <w:lang w:eastAsia="ja-JP"/>
        </w:rPr>
      </w:pPr>
      <w:r>
        <w:rPr>
          <w:rFonts w:ascii="游ゴシック" w:eastAsia="游ゴシック" w:hAnsi="游ゴシック"/>
        </w:rPr>
        <w:t>コネクタ（PDF/HTML/CSV/API）→前処理→埋め込み→ベクタDB→Retriever＋LLM。</w:t>
      </w:r>
      <w:r>
        <w:rPr>
          <w:rFonts w:ascii="游ゴシック" w:eastAsia="游ゴシック" w:hAnsi="游ゴシック"/>
          <w:lang w:eastAsia="ja-JP"/>
        </w:rPr>
        <w:t>出典リンクをUI表示。</w:t>
      </w:r>
    </w:p>
    <w:p w14:paraId="2DE50E17" w14:textId="77777777" w:rsidR="00FE6D7D" w:rsidRDefault="00FE6D7D">
      <w:pPr>
        <w:rPr>
          <w:lang w:eastAsia="ja-JP"/>
        </w:rPr>
      </w:pPr>
    </w:p>
    <w:p w14:paraId="475A5B3A" w14:textId="77777777" w:rsidR="00FE6D7D" w:rsidRDefault="00000000">
      <w:pPr>
        <w:pStyle w:val="2"/>
        <w:rPr>
          <w:lang w:eastAsia="ja-JP"/>
        </w:rPr>
      </w:pPr>
      <w:r>
        <w:rPr>
          <w:lang w:eastAsia="ja-JP"/>
        </w:rPr>
        <w:t>4-2-3-</w:t>
      </w:r>
      <w:r>
        <w:rPr>
          <w:lang w:eastAsia="ja-JP"/>
        </w:rPr>
        <w:t>ウ</w:t>
      </w:r>
      <w:r>
        <w:rPr>
          <w:lang w:eastAsia="ja-JP"/>
        </w:rPr>
        <w:t xml:space="preserve">. </w:t>
      </w:r>
      <w:r>
        <w:rPr>
          <w:lang w:eastAsia="ja-JP"/>
        </w:rPr>
        <w:t>追加機能：面接練習（音声）</w:t>
      </w:r>
    </w:p>
    <w:p w14:paraId="706A95DC" w14:textId="77777777" w:rsidR="00FE6D7D" w:rsidRDefault="00000000">
      <w:pPr>
        <w:pStyle w:val="3"/>
        <w:rPr>
          <w:lang w:eastAsia="ja-JP"/>
        </w:rPr>
      </w:pPr>
      <w:r>
        <w:rPr>
          <w:lang w:eastAsia="ja-JP"/>
        </w:rPr>
        <w:t>提案概要</w:t>
      </w:r>
    </w:p>
    <w:p w14:paraId="4404184D" w14:textId="77777777" w:rsidR="00FE6D7D" w:rsidRDefault="00000000">
      <w:pPr>
        <w:rPr>
          <w:lang w:eastAsia="ja-JP"/>
        </w:rPr>
      </w:pPr>
      <w:r>
        <w:rPr>
          <w:rFonts w:ascii="游ゴシック" w:eastAsia="游ゴシック" w:hAnsi="游ゴシック"/>
          <w:lang w:eastAsia="ja-JP"/>
        </w:rPr>
        <w:t>ES内容に基づく個別質問生成と音声入出力で模擬面接を実現します。</w:t>
      </w:r>
    </w:p>
    <w:p w14:paraId="6C2513B8" w14:textId="77777777" w:rsidR="00FE6D7D" w:rsidRDefault="00000000">
      <w:pPr>
        <w:pStyle w:val="3"/>
      </w:pPr>
      <w:proofErr w:type="spellStart"/>
      <w:r>
        <w:t>実現方法</w:t>
      </w:r>
      <w:proofErr w:type="spellEnd"/>
    </w:p>
    <w:p w14:paraId="65725A33" w14:textId="77777777" w:rsidR="00FE6D7D" w:rsidRDefault="00000000">
      <w:pPr>
        <w:rPr>
          <w:lang w:eastAsia="ja-JP"/>
        </w:rPr>
      </w:pPr>
      <w:r>
        <w:rPr>
          <w:rFonts w:ascii="游ゴシック" w:eastAsia="游ゴシック" w:hAnsi="游ゴシック"/>
        </w:rPr>
        <w:t>ES解析→質問生成→STT→LLM評価→TTS</w:t>
      </w:r>
      <w:proofErr w:type="spellStart"/>
      <w:r>
        <w:rPr>
          <w:rFonts w:ascii="游ゴシック" w:eastAsia="游ゴシック" w:hAnsi="游ゴシック"/>
        </w:rPr>
        <w:t>応答</w:t>
      </w:r>
      <w:proofErr w:type="spellEnd"/>
      <w:r>
        <w:rPr>
          <w:rFonts w:ascii="游ゴシック" w:eastAsia="游ゴシック" w:hAnsi="游ゴシック"/>
        </w:rPr>
        <w:t>。</w:t>
      </w:r>
      <w:r>
        <w:rPr>
          <w:rFonts w:ascii="游ゴシック" w:eastAsia="游ゴシック" w:hAnsi="游ゴシック"/>
          <w:lang w:eastAsia="ja-JP"/>
        </w:rPr>
        <w:t>速度/敬語/圧迫度/言語を設定で切替可能。</w:t>
      </w:r>
    </w:p>
    <w:p w14:paraId="225F821C" w14:textId="77777777" w:rsidR="00FE6D7D" w:rsidRDefault="00FE6D7D">
      <w:pPr>
        <w:rPr>
          <w:lang w:eastAsia="ja-JP"/>
        </w:rPr>
      </w:pPr>
    </w:p>
    <w:p w14:paraId="450F2C9C" w14:textId="77777777" w:rsidR="00FE6D7D" w:rsidRDefault="00000000">
      <w:pPr>
        <w:pStyle w:val="1"/>
        <w:rPr>
          <w:lang w:eastAsia="ja-JP"/>
        </w:rPr>
      </w:pPr>
      <w:r>
        <w:rPr>
          <w:lang w:eastAsia="ja-JP"/>
        </w:rPr>
        <w:t xml:space="preserve">4-3. AI </w:t>
      </w:r>
      <w:r>
        <w:rPr>
          <w:lang w:eastAsia="ja-JP"/>
        </w:rPr>
        <w:t>チャットボットの追加実装</w:t>
      </w:r>
    </w:p>
    <w:p w14:paraId="722F3E9A" w14:textId="77777777" w:rsidR="00FE6D7D" w:rsidRDefault="00000000">
      <w:pPr>
        <w:pStyle w:val="2"/>
        <w:rPr>
          <w:lang w:eastAsia="ja-JP"/>
        </w:rPr>
      </w:pPr>
      <w:r>
        <w:rPr>
          <w:lang w:eastAsia="ja-JP"/>
        </w:rPr>
        <w:t xml:space="preserve">4-3-1. </w:t>
      </w:r>
      <w:r>
        <w:rPr>
          <w:lang w:eastAsia="ja-JP"/>
        </w:rPr>
        <w:t>サイト構成（チャット</w:t>
      </w:r>
      <w:r>
        <w:rPr>
          <w:lang w:eastAsia="ja-JP"/>
        </w:rPr>
        <w:t>UI</w:t>
      </w:r>
      <w:r>
        <w:rPr>
          <w:lang w:eastAsia="ja-JP"/>
        </w:rPr>
        <w:t>）</w:t>
      </w:r>
    </w:p>
    <w:p w14:paraId="1981834C" w14:textId="77777777" w:rsidR="00FE6D7D" w:rsidRDefault="00000000">
      <w:pPr>
        <w:pStyle w:val="3"/>
        <w:rPr>
          <w:lang w:eastAsia="ja-JP"/>
        </w:rPr>
      </w:pPr>
      <w:r>
        <w:rPr>
          <w:lang w:eastAsia="ja-JP"/>
        </w:rPr>
        <w:t>提案概要</w:t>
      </w:r>
    </w:p>
    <w:p w14:paraId="1896BD13" w14:textId="77777777" w:rsidR="00FE6D7D" w:rsidRDefault="00000000">
      <w:pPr>
        <w:rPr>
          <w:lang w:eastAsia="ja-JP"/>
        </w:rPr>
      </w:pPr>
      <w:r>
        <w:rPr>
          <w:rFonts w:ascii="游ゴシック" w:eastAsia="游ゴシック" w:hAnsi="游ゴシック"/>
          <w:lang w:eastAsia="ja-JP"/>
        </w:rPr>
        <w:t>常設チャットランチャーと全画面モーダルのUIを提供し、履歴はユーザ単位で保存します。</w:t>
      </w:r>
    </w:p>
    <w:p w14:paraId="69E039CC" w14:textId="77777777" w:rsidR="00FE6D7D" w:rsidRDefault="00000000">
      <w:pPr>
        <w:pStyle w:val="3"/>
        <w:rPr>
          <w:lang w:eastAsia="ja-JP"/>
        </w:rPr>
      </w:pPr>
      <w:r>
        <w:rPr>
          <w:lang w:eastAsia="ja-JP"/>
        </w:rPr>
        <w:t>実現方法</w:t>
      </w:r>
    </w:p>
    <w:p w14:paraId="5A163447" w14:textId="77777777" w:rsidR="00FE6D7D" w:rsidRDefault="00000000">
      <w:pPr>
        <w:rPr>
          <w:lang w:eastAsia="ja-JP"/>
        </w:rPr>
      </w:pPr>
      <w:r>
        <w:rPr>
          <w:rFonts w:ascii="游ゴシック" w:eastAsia="游ゴシック" w:hAnsi="游ゴシック"/>
          <w:lang w:eastAsia="ja-JP"/>
        </w:rPr>
        <w:t>ストリーミング応答、コードブロック/リンク/出典表示、意図分類でフロー分岐。</w:t>
      </w:r>
    </w:p>
    <w:p w14:paraId="7EBDCE06" w14:textId="77777777" w:rsidR="00FE6D7D" w:rsidRDefault="00FE6D7D">
      <w:pPr>
        <w:rPr>
          <w:lang w:eastAsia="ja-JP"/>
        </w:rPr>
      </w:pPr>
    </w:p>
    <w:p w14:paraId="5295C346" w14:textId="77777777" w:rsidR="00FE6D7D" w:rsidRDefault="00000000">
      <w:pPr>
        <w:pStyle w:val="2"/>
        <w:rPr>
          <w:lang w:eastAsia="ja-JP"/>
        </w:rPr>
      </w:pPr>
      <w:r>
        <w:rPr>
          <w:lang w:eastAsia="ja-JP"/>
        </w:rPr>
        <w:t xml:space="preserve">4-3-2. </w:t>
      </w:r>
      <w:r>
        <w:rPr>
          <w:lang w:eastAsia="ja-JP"/>
        </w:rPr>
        <w:t>追加機能（就活アドバイス）</w:t>
      </w:r>
    </w:p>
    <w:p w14:paraId="56714173" w14:textId="77777777" w:rsidR="00FE6D7D" w:rsidRDefault="00000000">
      <w:pPr>
        <w:pStyle w:val="3"/>
        <w:rPr>
          <w:lang w:eastAsia="ja-JP"/>
        </w:rPr>
      </w:pPr>
      <w:r>
        <w:rPr>
          <w:lang w:eastAsia="ja-JP"/>
        </w:rPr>
        <w:t>提案概要</w:t>
      </w:r>
    </w:p>
    <w:p w14:paraId="51E8BDA1" w14:textId="77777777" w:rsidR="00FE6D7D" w:rsidRDefault="00000000">
      <w:pPr>
        <w:rPr>
          <w:lang w:eastAsia="ja-JP"/>
        </w:rPr>
      </w:pPr>
      <w:r>
        <w:rPr>
          <w:rFonts w:ascii="游ゴシック" w:eastAsia="游ゴシック" w:hAnsi="游ゴシック"/>
          <w:lang w:eastAsia="ja-JP"/>
        </w:rPr>
        <w:t>サイト操作支援に加え、日本の就活一般情報を提示します。</w:t>
      </w:r>
    </w:p>
    <w:p w14:paraId="68BFB60F" w14:textId="77777777" w:rsidR="00FE6D7D" w:rsidRDefault="00000000">
      <w:pPr>
        <w:pStyle w:val="3"/>
        <w:rPr>
          <w:lang w:eastAsia="ja-JP"/>
        </w:rPr>
      </w:pPr>
      <w:r>
        <w:rPr>
          <w:lang w:eastAsia="ja-JP"/>
        </w:rPr>
        <w:t>実現方法</w:t>
      </w:r>
    </w:p>
    <w:p w14:paraId="1DB83EDC" w14:textId="77777777" w:rsidR="00FE6D7D" w:rsidRDefault="00000000">
      <w:pPr>
        <w:rPr>
          <w:lang w:eastAsia="ja-JP"/>
        </w:rPr>
      </w:pPr>
      <w:r>
        <w:rPr>
          <w:rFonts w:ascii="游ゴシック" w:eastAsia="游ゴシック" w:hAnsi="游ゴシック"/>
          <w:lang w:eastAsia="ja-JP"/>
        </w:rPr>
        <w:t>LLM＋RAG を組み合わせ、法務/移民/健康等は注意喚起テンプレを自動付与。</w:t>
      </w:r>
    </w:p>
    <w:p w14:paraId="1BF5689F" w14:textId="77777777" w:rsidR="00FE6D7D" w:rsidRDefault="00000000">
      <w:pPr>
        <w:pStyle w:val="1"/>
        <w:rPr>
          <w:lang w:eastAsia="ja-JP"/>
        </w:rPr>
      </w:pPr>
      <w:r>
        <w:rPr>
          <w:lang w:eastAsia="ja-JP"/>
        </w:rPr>
        <w:lastRenderedPageBreak/>
        <w:t xml:space="preserve">4-4. </w:t>
      </w:r>
      <w:r>
        <w:rPr>
          <w:lang w:eastAsia="ja-JP"/>
        </w:rPr>
        <w:t>ユーザーインターフェース仕様に関する改修</w:t>
      </w:r>
    </w:p>
    <w:p w14:paraId="30BB5F59" w14:textId="77777777" w:rsidR="00FE6D7D" w:rsidRDefault="00000000">
      <w:pPr>
        <w:pStyle w:val="2"/>
        <w:rPr>
          <w:lang w:eastAsia="ja-JP"/>
        </w:rPr>
      </w:pPr>
      <w:r>
        <w:rPr>
          <w:lang w:eastAsia="ja-JP"/>
        </w:rPr>
        <w:t xml:space="preserve">4-4-1. </w:t>
      </w:r>
      <w:r>
        <w:rPr>
          <w:lang w:eastAsia="ja-JP"/>
        </w:rPr>
        <w:t>概要</w:t>
      </w:r>
    </w:p>
    <w:p w14:paraId="1F45AD07" w14:textId="77777777" w:rsidR="00FE6D7D" w:rsidRDefault="00000000">
      <w:pPr>
        <w:pStyle w:val="3"/>
        <w:rPr>
          <w:lang w:eastAsia="ja-JP"/>
        </w:rPr>
      </w:pPr>
      <w:r>
        <w:rPr>
          <w:lang w:eastAsia="ja-JP"/>
        </w:rPr>
        <w:t>提案概要</w:t>
      </w:r>
    </w:p>
    <w:p w14:paraId="4F0BBB43" w14:textId="77777777" w:rsidR="00FE6D7D" w:rsidRDefault="00000000">
      <w:pPr>
        <w:rPr>
          <w:lang w:eastAsia="ja-JP"/>
        </w:rPr>
      </w:pPr>
      <w:r>
        <w:rPr>
          <w:rFonts w:ascii="游ゴシック" w:eastAsia="游ゴシック" w:hAnsi="游ゴシック"/>
          <w:lang w:eastAsia="ja-JP"/>
        </w:rPr>
        <w:t>自己分析→ES作成→面接練習のステップをUIで段階誘導し、視覚要素で理解を促進します。</w:t>
      </w:r>
    </w:p>
    <w:p w14:paraId="101BCB64" w14:textId="77777777" w:rsidR="00FE6D7D" w:rsidRDefault="00000000">
      <w:pPr>
        <w:pStyle w:val="3"/>
        <w:rPr>
          <w:lang w:eastAsia="ja-JP"/>
        </w:rPr>
      </w:pPr>
      <w:r>
        <w:rPr>
          <w:lang w:eastAsia="ja-JP"/>
        </w:rPr>
        <w:t>実現方法</w:t>
      </w:r>
    </w:p>
    <w:p w14:paraId="15566AD6" w14:textId="77777777" w:rsidR="00FE6D7D" w:rsidRDefault="00000000">
      <w:pPr>
        <w:rPr>
          <w:lang w:eastAsia="ja-JP"/>
        </w:rPr>
      </w:pPr>
      <w:r>
        <w:rPr>
          <w:rFonts w:ascii="游ゴシック" w:eastAsia="游ゴシック" w:hAnsi="游ゴシック"/>
          <w:lang w:eastAsia="ja-JP"/>
        </w:rPr>
        <w:t>ステップナビ、進捗インジケータ、エンプティステートにチュートリアルを設置。</w:t>
      </w:r>
    </w:p>
    <w:p w14:paraId="2E04C5D5" w14:textId="77777777" w:rsidR="00FE6D7D" w:rsidRDefault="00FE6D7D">
      <w:pPr>
        <w:rPr>
          <w:lang w:eastAsia="ja-JP"/>
        </w:rPr>
      </w:pPr>
    </w:p>
    <w:p w14:paraId="082651F3" w14:textId="77777777" w:rsidR="00FE6D7D" w:rsidRDefault="00000000">
      <w:pPr>
        <w:pStyle w:val="2"/>
        <w:rPr>
          <w:lang w:eastAsia="ja-JP"/>
        </w:rPr>
      </w:pPr>
      <w:r>
        <w:rPr>
          <w:lang w:eastAsia="ja-JP"/>
        </w:rPr>
        <w:t xml:space="preserve">4-4-2-a. </w:t>
      </w:r>
      <w:r>
        <w:rPr>
          <w:lang w:eastAsia="ja-JP"/>
        </w:rPr>
        <w:t>サイト構成：トップページ</w:t>
      </w:r>
    </w:p>
    <w:p w14:paraId="41229B63" w14:textId="77777777" w:rsidR="00FE6D7D" w:rsidRDefault="00000000">
      <w:pPr>
        <w:pStyle w:val="3"/>
        <w:rPr>
          <w:lang w:eastAsia="ja-JP"/>
        </w:rPr>
      </w:pPr>
      <w:r>
        <w:rPr>
          <w:lang w:eastAsia="ja-JP"/>
        </w:rPr>
        <w:t>提案概要</w:t>
      </w:r>
    </w:p>
    <w:p w14:paraId="67B00313" w14:textId="77777777" w:rsidR="00FE6D7D" w:rsidRDefault="00000000">
      <w:pPr>
        <w:rPr>
          <w:lang w:eastAsia="ja-JP"/>
        </w:rPr>
      </w:pPr>
      <w:r>
        <w:rPr>
          <w:rFonts w:ascii="游ゴシック" w:eastAsia="游ゴシック" w:hAnsi="游ゴシック"/>
          <w:lang w:eastAsia="ja-JP"/>
        </w:rPr>
        <w:t>主要機能の入口を視認性高く配置し、漫画キャラで文化的親和性を演出します。</w:t>
      </w:r>
    </w:p>
    <w:p w14:paraId="6672CF22" w14:textId="77777777" w:rsidR="00FE6D7D" w:rsidRDefault="00000000">
      <w:pPr>
        <w:pStyle w:val="3"/>
        <w:rPr>
          <w:lang w:eastAsia="ja-JP"/>
        </w:rPr>
      </w:pPr>
      <w:r>
        <w:rPr>
          <w:lang w:eastAsia="ja-JP"/>
        </w:rPr>
        <w:t>実現方法</w:t>
      </w:r>
    </w:p>
    <w:p w14:paraId="5D814662" w14:textId="77777777" w:rsidR="00FE6D7D" w:rsidRDefault="00000000">
      <w:pPr>
        <w:rPr>
          <w:lang w:eastAsia="ja-JP"/>
        </w:rPr>
      </w:pPr>
      <w:r>
        <w:rPr>
          <w:rFonts w:ascii="游ゴシック" w:eastAsia="游ゴシック" w:hAnsi="游ゴシック"/>
          <w:lang w:eastAsia="ja-JP"/>
        </w:rPr>
        <w:t>ヒーローセクション＋主要CTA（自己分析/ES/面接）、多言語キャプションを配置。</w:t>
      </w:r>
    </w:p>
    <w:p w14:paraId="470665BC" w14:textId="77777777" w:rsidR="00FE6D7D" w:rsidRDefault="00FE6D7D">
      <w:pPr>
        <w:rPr>
          <w:lang w:eastAsia="ja-JP"/>
        </w:rPr>
      </w:pPr>
    </w:p>
    <w:p w14:paraId="5B79C48C" w14:textId="77777777" w:rsidR="00FE6D7D" w:rsidRDefault="00000000">
      <w:pPr>
        <w:pStyle w:val="2"/>
        <w:rPr>
          <w:lang w:eastAsia="ja-JP"/>
        </w:rPr>
      </w:pPr>
      <w:r>
        <w:rPr>
          <w:lang w:eastAsia="ja-JP"/>
        </w:rPr>
        <w:t xml:space="preserve">4-4-2-b. </w:t>
      </w:r>
      <w:r>
        <w:rPr>
          <w:lang w:eastAsia="ja-JP"/>
        </w:rPr>
        <w:t>サイト構成：サイドメニュー</w:t>
      </w:r>
    </w:p>
    <w:p w14:paraId="6976143C" w14:textId="77777777" w:rsidR="00FE6D7D" w:rsidRDefault="00000000">
      <w:pPr>
        <w:pStyle w:val="3"/>
        <w:rPr>
          <w:lang w:eastAsia="ja-JP"/>
        </w:rPr>
      </w:pPr>
      <w:r>
        <w:rPr>
          <w:lang w:eastAsia="ja-JP"/>
        </w:rPr>
        <w:t>提案概要</w:t>
      </w:r>
    </w:p>
    <w:p w14:paraId="71F338C8" w14:textId="77777777" w:rsidR="00FE6D7D" w:rsidRDefault="00000000">
      <w:pPr>
        <w:rPr>
          <w:lang w:eastAsia="ja-JP"/>
        </w:rPr>
      </w:pPr>
      <w:r>
        <w:rPr>
          <w:rFonts w:ascii="游ゴシック" w:eastAsia="游ゴシック" w:hAnsi="游ゴシック"/>
          <w:lang w:eastAsia="ja-JP"/>
        </w:rPr>
        <w:t>主要機能および保存ファイルへ即時アクセスできるサイドメニューを提供します。</w:t>
      </w:r>
    </w:p>
    <w:p w14:paraId="1AD63B95" w14:textId="77777777" w:rsidR="00FE6D7D" w:rsidRDefault="00000000">
      <w:pPr>
        <w:pStyle w:val="3"/>
        <w:rPr>
          <w:lang w:eastAsia="ja-JP"/>
        </w:rPr>
      </w:pPr>
      <w:r>
        <w:rPr>
          <w:lang w:eastAsia="ja-JP"/>
        </w:rPr>
        <w:t>実現方法</w:t>
      </w:r>
    </w:p>
    <w:p w14:paraId="27B87E66" w14:textId="77777777" w:rsidR="00FE6D7D" w:rsidRDefault="00000000">
      <w:pPr>
        <w:rPr>
          <w:lang w:eastAsia="ja-JP"/>
        </w:rPr>
      </w:pPr>
      <w:r>
        <w:rPr>
          <w:rFonts w:ascii="游ゴシック" w:eastAsia="游ゴシック" w:hAnsi="游ゴシック"/>
          <w:lang w:eastAsia="ja-JP"/>
        </w:rPr>
        <w:t>固定/折畳、最近開いた項目、検索欄、アクセシビリティ対応を実装。</w:t>
      </w:r>
    </w:p>
    <w:p w14:paraId="70D5CD55" w14:textId="77777777" w:rsidR="00FE6D7D" w:rsidRDefault="00FE6D7D">
      <w:pPr>
        <w:rPr>
          <w:lang w:eastAsia="ja-JP"/>
        </w:rPr>
      </w:pPr>
    </w:p>
    <w:p w14:paraId="55331D5B" w14:textId="77777777" w:rsidR="00FE6D7D" w:rsidRDefault="00000000">
      <w:pPr>
        <w:pStyle w:val="2"/>
        <w:rPr>
          <w:lang w:eastAsia="ja-JP"/>
        </w:rPr>
      </w:pPr>
      <w:r>
        <w:rPr>
          <w:lang w:eastAsia="ja-JP"/>
        </w:rPr>
        <w:t xml:space="preserve">4-4-2-c. </w:t>
      </w:r>
      <w:r>
        <w:rPr>
          <w:lang w:eastAsia="ja-JP"/>
        </w:rPr>
        <w:t>サイト構成：マインドマップ編集画面</w:t>
      </w:r>
    </w:p>
    <w:p w14:paraId="24FA000E" w14:textId="77777777" w:rsidR="00FE6D7D" w:rsidRDefault="00000000">
      <w:pPr>
        <w:pStyle w:val="3"/>
        <w:rPr>
          <w:lang w:eastAsia="ja-JP"/>
        </w:rPr>
      </w:pPr>
      <w:r>
        <w:rPr>
          <w:lang w:eastAsia="ja-JP"/>
        </w:rPr>
        <w:t>提案概要</w:t>
      </w:r>
    </w:p>
    <w:p w14:paraId="25E0E451" w14:textId="77777777" w:rsidR="00FE6D7D" w:rsidRDefault="00000000">
      <w:pPr>
        <w:rPr>
          <w:lang w:eastAsia="ja-JP"/>
        </w:rPr>
      </w:pPr>
      <w:r>
        <w:rPr>
          <w:rFonts w:ascii="游ゴシック" w:eastAsia="游ゴシック" w:hAnsi="游ゴシック"/>
          <w:lang w:eastAsia="ja-JP"/>
        </w:rPr>
        <w:t>自己分析/キャリア設計を可視化編集する画面を提供します。</w:t>
      </w:r>
    </w:p>
    <w:p w14:paraId="3FA3B8FD" w14:textId="77777777" w:rsidR="00FE6D7D" w:rsidRDefault="00000000">
      <w:pPr>
        <w:pStyle w:val="3"/>
        <w:rPr>
          <w:lang w:eastAsia="ja-JP"/>
        </w:rPr>
      </w:pPr>
      <w:r>
        <w:rPr>
          <w:lang w:eastAsia="ja-JP"/>
        </w:rPr>
        <w:t>実現方法</w:t>
      </w:r>
    </w:p>
    <w:p w14:paraId="1BC62144" w14:textId="6BEC827F" w:rsidR="00FE6D7D" w:rsidRDefault="00000000">
      <w:pPr>
        <w:rPr>
          <w:rFonts w:hint="eastAsia"/>
          <w:lang w:eastAsia="ja-JP"/>
        </w:rPr>
      </w:pPr>
      <w:r>
        <w:rPr>
          <w:rFonts w:ascii="游ゴシック" w:eastAsia="游ゴシック" w:hAnsi="游ゴシック"/>
          <w:lang w:eastAsia="ja-JP"/>
        </w:rPr>
        <w:t>キャンバス＋ツールバー、右ペインでノード属性編集、オートレイアウト/折畳、Undo/Redo。</w:t>
      </w:r>
    </w:p>
    <w:p w14:paraId="1AF6DE8F" w14:textId="77777777" w:rsidR="00FE6D7D" w:rsidRDefault="00000000">
      <w:pPr>
        <w:pStyle w:val="2"/>
        <w:rPr>
          <w:lang w:eastAsia="ja-JP"/>
        </w:rPr>
      </w:pPr>
      <w:r>
        <w:rPr>
          <w:lang w:eastAsia="ja-JP"/>
        </w:rPr>
        <w:lastRenderedPageBreak/>
        <w:t>4-4-3-</w:t>
      </w:r>
      <w:r>
        <w:rPr>
          <w:lang w:eastAsia="ja-JP"/>
        </w:rPr>
        <w:t>ア</w:t>
      </w:r>
      <w:r>
        <w:rPr>
          <w:lang w:eastAsia="ja-JP"/>
        </w:rPr>
        <w:t xml:space="preserve">. </w:t>
      </w:r>
      <w:r>
        <w:rPr>
          <w:lang w:eastAsia="ja-JP"/>
        </w:rPr>
        <w:t>追加機能：トップページ</w:t>
      </w:r>
      <w:r>
        <w:rPr>
          <w:lang w:eastAsia="ja-JP"/>
        </w:rPr>
        <w:t>_</w:t>
      </w:r>
      <w:r>
        <w:rPr>
          <w:lang w:eastAsia="ja-JP"/>
        </w:rPr>
        <w:t>漫画キャラクター</w:t>
      </w:r>
    </w:p>
    <w:p w14:paraId="0BC4D7EA" w14:textId="77777777" w:rsidR="00FE6D7D" w:rsidRDefault="00000000">
      <w:pPr>
        <w:pStyle w:val="3"/>
        <w:rPr>
          <w:lang w:eastAsia="ja-JP"/>
        </w:rPr>
      </w:pPr>
      <w:r>
        <w:rPr>
          <w:lang w:eastAsia="ja-JP"/>
        </w:rPr>
        <w:t>提案概要</w:t>
      </w:r>
    </w:p>
    <w:p w14:paraId="199BD5D2" w14:textId="77777777" w:rsidR="00FE6D7D" w:rsidRDefault="00000000">
      <w:pPr>
        <w:rPr>
          <w:lang w:eastAsia="ja-JP"/>
        </w:rPr>
      </w:pPr>
      <w:r>
        <w:rPr>
          <w:rFonts w:ascii="游ゴシック" w:eastAsia="游ゴシック" w:hAnsi="游ゴシック"/>
          <w:lang w:eastAsia="ja-JP"/>
        </w:rPr>
        <w:t>就活Tipsや導線案内をキャラクターで提示し、親近感と理解を促します。</w:t>
      </w:r>
    </w:p>
    <w:p w14:paraId="0A669A68" w14:textId="77777777" w:rsidR="00FE6D7D" w:rsidRDefault="00000000">
      <w:pPr>
        <w:pStyle w:val="3"/>
        <w:rPr>
          <w:lang w:eastAsia="ja-JP"/>
        </w:rPr>
      </w:pPr>
      <w:r>
        <w:rPr>
          <w:lang w:eastAsia="ja-JP"/>
        </w:rPr>
        <w:t>実現方法</w:t>
      </w:r>
    </w:p>
    <w:p w14:paraId="1D3E3557" w14:textId="77777777" w:rsidR="00FE6D7D" w:rsidRDefault="00000000">
      <w:pPr>
        <w:rPr>
          <w:lang w:eastAsia="ja-JP"/>
        </w:rPr>
      </w:pPr>
      <w:r>
        <w:rPr>
          <w:rFonts w:ascii="游ゴシック" w:eastAsia="游ゴシック" w:hAnsi="游ゴシック"/>
          <w:lang w:eastAsia="ja-JP"/>
        </w:rPr>
        <w:t>状況別イラスト/吹き出し、マナー学習ミニカードを多言語表示。</w:t>
      </w:r>
    </w:p>
    <w:p w14:paraId="5514F885" w14:textId="77777777" w:rsidR="00FE6D7D" w:rsidRDefault="00FE6D7D">
      <w:pPr>
        <w:rPr>
          <w:lang w:eastAsia="ja-JP"/>
        </w:rPr>
      </w:pPr>
    </w:p>
    <w:p w14:paraId="208EF4D6" w14:textId="77777777" w:rsidR="00FE6D7D" w:rsidRDefault="00000000">
      <w:pPr>
        <w:pStyle w:val="2"/>
        <w:rPr>
          <w:lang w:eastAsia="ja-JP"/>
        </w:rPr>
      </w:pPr>
      <w:r>
        <w:rPr>
          <w:lang w:eastAsia="ja-JP"/>
        </w:rPr>
        <w:t>4-4-3-</w:t>
      </w:r>
      <w:r>
        <w:rPr>
          <w:lang w:eastAsia="ja-JP"/>
        </w:rPr>
        <w:t>イ</w:t>
      </w:r>
      <w:r>
        <w:rPr>
          <w:lang w:eastAsia="ja-JP"/>
        </w:rPr>
        <w:t xml:space="preserve">. </w:t>
      </w:r>
      <w:r>
        <w:rPr>
          <w:lang w:eastAsia="ja-JP"/>
        </w:rPr>
        <w:t>追加機能：ユーザビリティ</w:t>
      </w:r>
      <w:r>
        <w:rPr>
          <w:lang w:eastAsia="ja-JP"/>
        </w:rPr>
        <w:t>_</w:t>
      </w:r>
      <w:r>
        <w:rPr>
          <w:lang w:eastAsia="ja-JP"/>
        </w:rPr>
        <w:t>サイドメニュー</w:t>
      </w:r>
    </w:p>
    <w:p w14:paraId="27538C83" w14:textId="77777777" w:rsidR="00FE6D7D" w:rsidRDefault="00000000">
      <w:pPr>
        <w:pStyle w:val="3"/>
        <w:rPr>
          <w:lang w:eastAsia="ja-JP"/>
        </w:rPr>
      </w:pPr>
      <w:r>
        <w:rPr>
          <w:lang w:eastAsia="ja-JP"/>
        </w:rPr>
        <w:t>提案概要</w:t>
      </w:r>
    </w:p>
    <w:p w14:paraId="4B423E1A" w14:textId="77777777" w:rsidR="00FE6D7D" w:rsidRDefault="00000000">
      <w:pPr>
        <w:rPr>
          <w:lang w:eastAsia="ja-JP"/>
        </w:rPr>
      </w:pPr>
      <w:r>
        <w:rPr>
          <w:rFonts w:ascii="游ゴシック" w:eastAsia="游ゴシック" w:hAnsi="游ゴシック"/>
          <w:lang w:eastAsia="ja-JP"/>
        </w:rPr>
        <w:t>主要機能リンクと保存ファイルへのクイックアクセスを提供します。</w:t>
      </w:r>
    </w:p>
    <w:p w14:paraId="47555458" w14:textId="77777777" w:rsidR="00FE6D7D" w:rsidRDefault="00000000">
      <w:pPr>
        <w:pStyle w:val="3"/>
        <w:rPr>
          <w:lang w:eastAsia="ja-JP"/>
        </w:rPr>
      </w:pPr>
      <w:r>
        <w:rPr>
          <w:lang w:eastAsia="ja-JP"/>
        </w:rPr>
        <w:t>実現方法</w:t>
      </w:r>
    </w:p>
    <w:p w14:paraId="2F919933" w14:textId="77777777" w:rsidR="00FE6D7D" w:rsidRDefault="00000000">
      <w:pPr>
        <w:rPr>
          <w:lang w:eastAsia="ja-JP"/>
        </w:rPr>
      </w:pPr>
      <w:r>
        <w:rPr>
          <w:rFonts w:ascii="游ゴシック" w:eastAsia="游ゴシック" w:hAnsi="游ゴシック"/>
          <w:lang w:eastAsia="ja-JP"/>
        </w:rPr>
        <w:t>ピン留め/履歴/タグ、折畳で作業領域最大化。</w:t>
      </w:r>
    </w:p>
    <w:p w14:paraId="14F3AC21" w14:textId="77777777" w:rsidR="00FE6D7D" w:rsidRDefault="00FE6D7D">
      <w:pPr>
        <w:rPr>
          <w:lang w:eastAsia="ja-JP"/>
        </w:rPr>
      </w:pPr>
    </w:p>
    <w:p w14:paraId="631F358B" w14:textId="77777777" w:rsidR="00FE6D7D" w:rsidRDefault="00000000">
      <w:pPr>
        <w:pStyle w:val="2"/>
        <w:rPr>
          <w:lang w:eastAsia="ja-JP"/>
        </w:rPr>
      </w:pPr>
      <w:r>
        <w:rPr>
          <w:lang w:eastAsia="ja-JP"/>
        </w:rPr>
        <w:t>4-4-3-</w:t>
      </w:r>
      <w:r>
        <w:rPr>
          <w:lang w:eastAsia="ja-JP"/>
        </w:rPr>
        <w:t>ウ</w:t>
      </w:r>
      <w:r>
        <w:rPr>
          <w:lang w:eastAsia="ja-JP"/>
        </w:rPr>
        <w:t xml:space="preserve">. </w:t>
      </w:r>
      <w:r>
        <w:rPr>
          <w:lang w:eastAsia="ja-JP"/>
        </w:rPr>
        <w:t>追加機能：ナビゲーション改善</w:t>
      </w:r>
    </w:p>
    <w:p w14:paraId="3F56013E" w14:textId="77777777" w:rsidR="00FE6D7D" w:rsidRDefault="00000000">
      <w:pPr>
        <w:pStyle w:val="3"/>
        <w:rPr>
          <w:lang w:eastAsia="ja-JP"/>
        </w:rPr>
      </w:pPr>
      <w:r>
        <w:rPr>
          <w:lang w:eastAsia="ja-JP"/>
        </w:rPr>
        <w:t>提案概要</w:t>
      </w:r>
    </w:p>
    <w:p w14:paraId="617A8901" w14:textId="77777777" w:rsidR="00FE6D7D" w:rsidRDefault="00000000">
      <w:pPr>
        <w:rPr>
          <w:lang w:eastAsia="ja-JP"/>
        </w:rPr>
      </w:pPr>
      <w:r>
        <w:rPr>
          <w:rFonts w:ascii="游ゴシック" w:eastAsia="游ゴシック" w:hAnsi="游ゴシック"/>
          <w:lang w:eastAsia="ja-JP"/>
        </w:rPr>
        <w:t>各機能完了後に次ステップへの明確導線（自己分析→ES→面接）を提示します。</w:t>
      </w:r>
    </w:p>
    <w:p w14:paraId="34E6D144" w14:textId="77777777" w:rsidR="00FE6D7D" w:rsidRDefault="00000000">
      <w:pPr>
        <w:pStyle w:val="3"/>
        <w:rPr>
          <w:lang w:eastAsia="ja-JP"/>
        </w:rPr>
      </w:pPr>
      <w:r>
        <w:rPr>
          <w:lang w:eastAsia="ja-JP"/>
        </w:rPr>
        <w:t>実現方法</w:t>
      </w:r>
    </w:p>
    <w:p w14:paraId="15F6F8BE" w14:textId="77777777" w:rsidR="00FE6D7D" w:rsidRDefault="00000000">
      <w:pPr>
        <w:rPr>
          <w:lang w:eastAsia="ja-JP"/>
        </w:rPr>
      </w:pPr>
      <w:r>
        <w:rPr>
          <w:rFonts w:ascii="游ゴシック" w:eastAsia="游ゴシック" w:hAnsi="游ゴシック"/>
          <w:lang w:eastAsia="ja-JP"/>
        </w:rPr>
        <w:t>コンテキストCTA、進捗に基づくレコメンド、離脱時リマインダ。</w:t>
      </w:r>
    </w:p>
    <w:p w14:paraId="2C66F604" w14:textId="77777777" w:rsidR="00FE6D7D" w:rsidRDefault="00FE6D7D">
      <w:pPr>
        <w:rPr>
          <w:lang w:eastAsia="ja-JP"/>
        </w:rPr>
      </w:pPr>
    </w:p>
    <w:p w14:paraId="04F8C30F" w14:textId="77777777" w:rsidR="00FE6D7D" w:rsidRDefault="00000000">
      <w:pPr>
        <w:pStyle w:val="2"/>
        <w:rPr>
          <w:lang w:eastAsia="ja-JP"/>
        </w:rPr>
      </w:pPr>
      <w:r>
        <w:rPr>
          <w:lang w:eastAsia="ja-JP"/>
        </w:rPr>
        <w:t>4-4-3-</w:t>
      </w:r>
      <w:r>
        <w:rPr>
          <w:lang w:eastAsia="ja-JP"/>
        </w:rPr>
        <w:t>エ</w:t>
      </w:r>
      <w:r>
        <w:rPr>
          <w:lang w:eastAsia="ja-JP"/>
        </w:rPr>
        <w:t xml:space="preserve">. </w:t>
      </w:r>
      <w:r>
        <w:rPr>
          <w:lang w:eastAsia="ja-JP"/>
        </w:rPr>
        <w:t>追加機能：マインドマップ編集機能</w:t>
      </w:r>
    </w:p>
    <w:p w14:paraId="565FD47D" w14:textId="77777777" w:rsidR="00FE6D7D" w:rsidRDefault="00000000">
      <w:pPr>
        <w:pStyle w:val="3"/>
        <w:rPr>
          <w:lang w:eastAsia="ja-JP"/>
        </w:rPr>
      </w:pPr>
      <w:r>
        <w:rPr>
          <w:lang w:eastAsia="ja-JP"/>
        </w:rPr>
        <w:t>提案概要</w:t>
      </w:r>
    </w:p>
    <w:p w14:paraId="3567A889" w14:textId="77777777" w:rsidR="00FE6D7D" w:rsidRDefault="00000000">
      <w:pPr>
        <w:rPr>
          <w:lang w:eastAsia="ja-JP"/>
        </w:rPr>
      </w:pPr>
      <w:r>
        <w:rPr>
          <w:rFonts w:ascii="游ゴシック" w:eastAsia="游ゴシック" w:hAnsi="游ゴシック"/>
          <w:lang w:eastAsia="ja-JP"/>
        </w:rPr>
        <w:t>ノード/コネクタの追加・削除・編集・移動、画像/PDF出力を提供します。</w:t>
      </w:r>
    </w:p>
    <w:p w14:paraId="64B9638A" w14:textId="77777777" w:rsidR="00FE6D7D" w:rsidRDefault="00000000">
      <w:pPr>
        <w:pStyle w:val="3"/>
        <w:rPr>
          <w:lang w:eastAsia="ja-JP"/>
        </w:rPr>
      </w:pPr>
      <w:r>
        <w:rPr>
          <w:lang w:eastAsia="ja-JP"/>
        </w:rPr>
        <w:t>実現方法</w:t>
      </w:r>
    </w:p>
    <w:p w14:paraId="372C81D2" w14:textId="77777777" w:rsidR="00FE6D7D" w:rsidRDefault="00000000">
      <w:pPr>
        <w:rPr>
          <w:lang w:eastAsia="ja-JP"/>
        </w:rPr>
      </w:pPr>
      <w:r>
        <w:rPr>
          <w:rFonts w:ascii="游ゴシック" w:eastAsia="游ゴシック" w:hAnsi="游ゴシック"/>
          <w:lang w:eastAsia="ja-JP"/>
        </w:rPr>
        <w:t>Canvas/SVG＋仮想化、ノードCRUD、属性編集、PNG/JPG/PDF エクスポート。</w:t>
      </w:r>
    </w:p>
    <w:p w14:paraId="4B2D1808" w14:textId="77777777" w:rsidR="00FE6D7D" w:rsidRDefault="00000000">
      <w:pPr>
        <w:pStyle w:val="1"/>
        <w:rPr>
          <w:lang w:eastAsia="ja-JP"/>
        </w:rPr>
      </w:pPr>
      <w:r>
        <w:rPr>
          <w:lang w:eastAsia="ja-JP"/>
        </w:rPr>
        <w:lastRenderedPageBreak/>
        <w:t xml:space="preserve">4-5. </w:t>
      </w:r>
      <w:r>
        <w:rPr>
          <w:lang w:eastAsia="ja-JP"/>
        </w:rPr>
        <w:t>データ保護ページの追加</w:t>
      </w:r>
    </w:p>
    <w:p w14:paraId="1BFFD90E" w14:textId="77777777" w:rsidR="00FE6D7D" w:rsidRDefault="00000000">
      <w:pPr>
        <w:pStyle w:val="2"/>
        <w:rPr>
          <w:lang w:eastAsia="ja-JP"/>
        </w:rPr>
      </w:pPr>
      <w:r>
        <w:rPr>
          <w:lang w:eastAsia="ja-JP"/>
        </w:rPr>
        <w:t xml:space="preserve">4-5-1. </w:t>
      </w:r>
      <w:r>
        <w:rPr>
          <w:lang w:eastAsia="ja-JP"/>
        </w:rPr>
        <w:t>概要</w:t>
      </w:r>
    </w:p>
    <w:p w14:paraId="4136A203" w14:textId="77777777" w:rsidR="00FE6D7D" w:rsidRDefault="00000000">
      <w:pPr>
        <w:pStyle w:val="3"/>
        <w:rPr>
          <w:lang w:eastAsia="ja-JP"/>
        </w:rPr>
      </w:pPr>
      <w:r>
        <w:rPr>
          <w:lang w:eastAsia="ja-JP"/>
        </w:rPr>
        <w:t>提案概要</w:t>
      </w:r>
    </w:p>
    <w:p w14:paraId="67F22235" w14:textId="77777777" w:rsidR="00FE6D7D" w:rsidRDefault="00000000">
      <w:pPr>
        <w:rPr>
          <w:lang w:eastAsia="ja-JP"/>
        </w:rPr>
      </w:pPr>
      <w:r>
        <w:rPr>
          <w:rFonts w:ascii="游ゴシック" w:eastAsia="游ゴシック" w:hAnsi="游ゴシック"/>
          <w:lang w:eastAsia="ja-JP"/>
        </w:rPr>
        <w:t>収集/利用/保存/第三者提供/AI利用の透明化と、ユーザ主権の設定UIを提供します。</w:t>
      </w:r>
    </w:p>
    <w:p w14:paraId="4F173248" w14:textId="77777777" w:rsidR="00FE6D7D" w:rsidRDefault="00000000">
      <w:pPr>
        <w:pStyle w:val="3"/>
        <w:rPr>
          <w:lang w:eastAsia="ja-JP"/>
        </w:rPr>
      </w:pPr>
      <w:r>
        <w:rPr>
          <w:lang w:eastAsia="ja-JP"/>
        </w:rPr>
        <w:t>実現方法</w:t>
      </w:r>
    </w:p>
    <w:p w14:paraId="47F0C4A1" w14:textId="77777777" w:rsidR="00FE6D7D" w:rsidRDefault="00000000">
      <w:pPr>
        <w:rPr>
          <w:lang w:eastAsia="ja-JP"/>
        </w:rPr>
      </w:pPr>
      <w:r>
        <w:rPr>
          <w:rFonts w:ascii="游ゴシック" w:eastAsia="游ゴシック" w:hAnsi="游ゴシック"/>
          <w:lang w:eastAsia="ja-JP"/>
        </w:rPr>
        <w:t>専用ページ＋同意管理（バージョン付与）、Cookie同意、AI学習同意の粒度設定。</w:t>
      </w:r>
    </w:p>
    <w:p w14:paraId="206284B4" w14:textId="77777777" w:rsidR="00FE6D7D" w:rsidRDefault="00FE6D7D">
      <w:pPr>
        <w:rPr>
          <w:lang w:eastAsia="ja-JP"/>
        </w:rPr>
      </w:pPr>
    </w:p>
    <w:p w14:paraId="7E89C128" w14:textId="77777777" w:rsidR="00FE6D7D" w:rsidRDefault="00000000">
      <w:pPr>
        <w:pStyle w:val="2"/>
        <w:rPr>
          <w:lang w:eastAsia="ja-JP"/>
        </w:rPr>
      </w:pPr>
      <w:r>
        <w:rPr>
          <w:lang w:eastAsia="ja-JP"/>
        </w:rPr>
        <w:t xml:space="preserve">4-5-2-a. </w:t>
      </w:r>
      <w:r>
        <w:rPr>
          <w:lang w:eastAsia="ja-JP"/>
        </w:rPr>
        <w:t>サイト構成：プライバシーポリシーページ</w:t>
      </w:r>
    </w:p>
    <w:p w14:paraId="05C41E96" w14:textId="77777777" w:rsidR="00FE6D7D" w:rsidRDefault="00000000">
      <w:pPr>
        <w:pStyle w:val="3"/>
        <w:rPr>
          <w:lang w:eastAsia="ja-JP"/>
        </w:rPr>
      </w:pPr>
      <w:r>
        <w:rPr>
          <w:lang w:eastAsia="ja-JP"/>
        </w:rPr>
        <w:t>提案概要</w:t>
      </w:r>
    </w:p>
    <w:p w14:paraId="4FD60821" w14:textId="77777777" w:rsidR="00FE6D7D" w:rsidRDefault="00000000">
      <w:pPr>
        <w:rPr>
          <w:lang w:eastAsia="ja-JP"/>
        </w:rPr>
      </w:pPr>
      <w:r>
        <w:rPr>
          <w:rFonts w:ascii="游ゴシック" w:eastAsia="游ゴシック" w:hAnsi="游ゴシック"/>
          <w:lang w:eastAsia="ja-JP"/>
        </w:rPr>
        <w:t>収集項目・目的・保存期間・第三者提供・安全管理措置・問合せ先を明示します。</w:t>
      </w:r>
    </w:p>
    <w:p w14:paraId="6102B733" w14:textId="77777777" w:rsidR="00FE6D7D" w:rsidRDefault="00000000">
      <w:pPr>
        <w:pStyle w:val="3"/>
        <w:rPr>
          <w:lang w:eastAsia="ja-JP"/>
        </w:rPr>
      </w:pPr>
      <w:r>
        <w:rPr>
          <w:lang w:eastAsia="ja-JP"/>
        </w:rPr>
        <w:t>実現方法</w:t>
      </w:r>
    </w:p>
    <w:p w14:paraId="403AF7DE" w14:textId="77777777" w:rsidR="00FE6D7D" w:rsidRDefault="00000000">
      <w:pPr>
        <w:rPr>
          <w:lang w:eastAsia="ja-JP"/>
        </w:rPr>
      </w:pPr>
      <w:r>
        <w:rPr>
          <w:rFonts w:ascii="游ゴシック" w:eastAsia="游ゴシック" w:hAnsi="游ゴシック"/>
          <w:lang w:eastAsia="ja-JP"/>
        </w:rPr>
        <w:t>セクション化し、要約＋本文、改訂履歴、検索を実装。</w:t>
      </w:r>
    </w:p>
    <w:p w14:paraId="56BA9BA2" w14:textId="77777777" w:rsidR="00FE6D7D" w:rsidRDefault="00FE6D7D">
      <w:pPr>
        <w:rPr>
          <w:lang w:eastAsia="ja-JP"/>
        </w:rPr>
      </w:pPr>
    </w:p>
    <w:p w14:paraId="4FF17349" w14:textId="77777777" w:rsidR="00FE6D7D" w:rsidRDefault="00000000">
      <w:pPr>
        <w:pStyle w:val="2"/>
        <w:rPr>
          <w:lang w:eastAsia="ja-JP"/>
        </w:rPr>
      </w:pPr>
      <w:r>
        <w:rPr>
          <w:lang w:eastAsia="ja-JP"/>
        </w:rPr>
        <w:t xml:space="preserve">4-5-2-b. </w:t>
      </w:r>
      <w:r>
        <w:rPr>
          <w:lang w:eastAsia="ja-JP"/>
        </w:rPr>
        <w:t>サイト構成：データ管理設定</w:t>
      </w:r>
    </w:p>
    <w:p w14:paraId="7CE0A4C3" w14:textId="77777777" w:rsidR="00FE6D7D" w:rsidRDefault="00000000">
      <w:pPr>
        <w:pStyle w:val="3"/>
        <w:rPr>
          <w:lang w:eastAsia="ja-JP"/>
        </w:rPr>
      </w:pPr>
      <w:r>
        <w:rPr>
          <w:lang w:eastAsia="ja-JP"/>
        </w:rPr>
        <w:t>提案概要</w:t>
      </w:r>
    </w:p>
    <w:p w14:paraId="511DC699" w14:textId="77777777" w:rsidR="00FE6D7D" w:rsidRDefault="00000000">
      <w:pPr>
        <w:rPr>
          <w:lang w:eastAsia="ja-JP"/>
        </w:rPr>
      </w:pPr>
      <w:r>
        <w:rPr>
          <w:rFonts w:ascii="游ゴシック" w:eastAsia="游ゴシック" w:hAnsi="游ゴシック"/>
          <w:lang w:eastAsia="ja-JP"/>
        </w:rPr>
        <w:t>開示/訂正/削除/利用停止（DSAR）申請を受け付け、即時反映可能とします。</w:t>
      </w:r>
    </w:p>
    <w:p w14:paraId="7E58BBDD" w14:textId="77777777" w:rsidR="00FE6D7D" w:rsidRDefault="00000000">
      <w:pPr>
        <w:pStyle w:val="3"/>
        <w:rPr>
          <w:lang w:eastAsia="ja-JP"/>
        </w:rPr>
      </w:pPr>
      <w:r>
        <w:rPr>
          <w:lang w:eastAsia="ja-JP"/>
        </w:rPr>
        <w:t>実現方法</w:t>
      </w:r>
    </w:p>
    <w:p w14:paraId="2D2BF6C9" w14:textId="77777777" w:rsidR="00FE6D7D" w:rsidRDefault="00000000">
      <w:pPr>
        <w:rPr>
          <w:lang w:eastAsia="ja-JP"/>
        </w:rPr>
      </w:pPr>
      <w:r>
        <w:rPr>
          <w:rFonts w:ascii="游ゴシック" w:eastAsia="游ゴシック" w:hAnsi="游ゴシック"/>
          <w:lang w:eastAsia="ja-JP"/>
        </w:rPr>
        <w:t>本人認証（MFA）、申請トラッキング、削除は論理→物理、バックアップ消去連動。</w:t>
      </w:r>
    </w:p>
    <w:p w14:paraId="13652159" w14:textId="77777777" w:rsidR="00FE6D7D" w:rsidRDefault="00FE6D7D">
      <w:pPr>
        <w:rPr>
          <w:lang w:eastAsia="ja-JP"/>
        </w:rPr>
      </w:pPr>
    </w:p>
    <w:p w14:paraId="29BD0323" w14:textId="77777777" w:rsidR="00FE6D7D" w:rsidRDefault="00000000">
      <w:pPr>
        <w:pStyle w:val="2"/>
        <w:rPr>
          <w:lang w:eastAsia="ja-JP"/>
        </w:rPr>
      </w:pPr>
      <w:r>
        <w:rPr>
          <w:lang w:eastAsia="ja-JP"/>
        </w:rPr>
        <w:t>4-5-3-</w:t>
      </w:r>
      <w:r>
        <w:rPr>
          <w:lang w:eastAsia="ja-JP"/>
        </w:rPr>
        <w:t>ア</w:t>
      </w:r>
      <w:r>
        <w:rPr>
          <w:lang w:eastAsia="ja-JP"/>
        </w:rPr>
        <w:t xml:space="preserve">. </w:t>
      </w:r>
      <w:r>
        <w:rPr>
          <w:lang w:eastAsia="ja-JP"/>
        </w:rPr>
        <w:t>追加機能：データ保護・プライバシー（個人情報保護ページ）</w:t>
      </w:r>
    </w:p>
    <w:p w14:paraId="532E2B35" w14:textId="77777777" w:rsidR="00FE6D7D" w:rsidRDefault="00000000">
      <w:pPr>
        <w:pStyle w:val="3"/>
        <w:rPr>
          <w:lang w:eastAsia="ja-JP"/>
        </w:rPr>
      </w:pPr>
      <w:r>
        <w:rPr>
          <w:lang w:eastAsia="ja-JP"/>
        </w:rPr>
        <w:t>提案概要</w:t>
      </w:r>
    </w:p>
    <w:p w14:paraId="2D3C73C3" w14:textId="77777777" w:rsidR="00FE6D7D" w:rsidRDefault="00000000">
      <w:pPr>
        <w:rPr>
          <w:lang w:eastAsia="ja-JP"/>
        </w:rPr>
      </w:pPr>
      <w:r>
        <w:rPr>
          <w:rFonts w:ascii="游ゴシック" w:eastAsia="游ゴシック" w:hAnsi="游ゴシック"/>
          <w:lang w:eastAsia="ja-JP"/>
        </w:rPr>
        <w:t>要配慮情報の最小化・暗号化・アクセス制御・AI学習は匿名/集計のみを適用します。</w:t>
      </w:r>
    </w:p>
    <w:p w14:paraId="0331BBB6" w14:textId="77777777" w:rsidR="00FE6D7D" w:rsidRDefault="00000000">
      <w:pPr>
        <w:pStyle w:val="3"/>
        <w:rPr>
          <w:lang w:eastAsia="ja-JP"/>
        </w:rPr>
      </w:pPr>
      <w:r>
        <w:rPr>
          <w:lang w:eastAsia="ja-JP"/>
        </w:rPr>
        <w:t>実現方法</w:t>
      </w:r>
    </w:p>
    <w:p w14:paraId="25FAED9D" w14:textId="77777777" w:rsidR="00FE6D7D" w:rsidRDefault="00000000">
      <w:pPr>
        <w:rPr>
          <w:lang w:eastAsia="ja-JP"/>
        </w:rPr>
      </w:pPr>
      <w:r>
        <w:rPr>
          <w:rFonts w:ascii="游ゴシック" w:eastAsia="游ゴシック" w:hAnsi="游ゴシック"/>
          <w:lang w:eastAsia="ja-JP"/>
        </w:rPr>
        <w:t>項目レベル暗号化（KMS）、RBAC/ABAC、監査ログ、PII検知、出力の非特定化。</w:t>
      </w:r>
    </w:p>
    <w:p w14:paraId="5DB52CB7" w14:textId="77777777" w:rsidR="00FE6D7D" w:rsidRDefault="00000000">
      <w:pPr>
        <w:pStyle w:val="2"/>
        <w:rPr>
          <w:lang w:eastAsia="ja-JP"/>
        </w:rPr>
      </w:pPr>
      <w:r>
        <w:rPr>
          <w:lang w:eastAsia="ja-JP"/>
        </w:rPr>
        <w:lastRenderedPageBreak/>
        <w:t>4-5-3-</w:t>
      </w:r>
      <w:r>
        <w:rPr>
          <w:lang w:eastAsia="ja-JP"/>
        </w:rPr>
        <w:t>イ</w:t>
      </w:r>
      <w:r>
        <w:rPr>
          <w:lang w:eastAsia="ja-JP"/>
        </w:rPr>
        <w:t xml:space="preserve">. </w:t>
      </w:r>
      <w:r>
        <w:rPr>
          <w:lang w:eastAsia="ja-JP"/>
        </w:rPr>
        <w:t>追加機能：データ管理設定</w:t>
      </w:r>
    </w:p>
    <w:p w14:paraId="0A816205" w14:textId="77777777" w:rsidR="00FE6D7D" w:rsidRDefault="00000000">
      <w:pPr>
        <w:pStyle w:val="3"/>
        <w:rPr>
          <w:lang w:eastAsia="ja-JP"/>
        </w:rPr>
      </w:pPr>
      <w:r>
        <w:rPr>
          <w:lang w:eastAsia="ja-JP"/>
        </w:rPr>
        <w:t>提案概要</w:t>
      </w:r>
    </w:p>
    <w:p w14:paraId="2099FEC2" w14:textId="77777777" w:rsidR="00FE6D7D" w:rsidRDefault="00000000">
      <w:pPr>
        <w:rPr>
          <w:lang w:eastAsia="ja-JP"/>
        </w:rPr>
      </w:pPr>
      <w:r>
        <w:rPr>
          <w:rFonts w:ascii="游ゴシック" w:eastAsia="游ゴシック" w:hAnsi="游ゴシック"/>
          <w:lang w:eastAsia="ja-JP"/>
        </w:rPr>
        <w:t>ユーザが自分のデータの閲覧/修正/削除/学習対象外化をオンデマンド制御できます。</w:t>
      </w:r>
    </w:p>
    <w:p w14:paraId="4ECF2102" w14:textId="77777777" w:rsidR="00FE6D7D" w:rsidRDefault="00000000">
      <w:pPr>
        <w:pStyle w:val="3"/>
        <w:rPr>
          <w:lang w:eastAsia="ja-JP"/>
        </w:rPr>
      </w:pPr>
      <w:r>
        <w:rPr>
          <w:lang w:eastAsia="ja-JP"/>
        </w:rPr>
        <w:t>実現方法</w:t>
      </w:r>
    </w:p>
    <w:p w14:paraId="7B321CF8" w14:textId="77777777" w:rsidR="00FE6D7D" w:rsidRDefault="00000000">
      <w:pPr>
        <w:rPr>
          <w:lang w:eastAsia="ja-JP"/>
        </w:rPr>
      </w:pPr>
      <w:r>
        <w:rPr>
          <w:rFonts w:ascii="游ゴシック" w:eastAsia="游ゴシック" w:hAnsi="游ゴシック"/>
          <w:lang w:eastAsia="ja-JP"/>
        </w:rPr>
        <w:t>設定API、同意撤回、データポータビリティ（JSON/CSVエクスポート）を提供。</w:t>
      </w:r>
    </w:p>
    <w:p w14:paraId="047C4F92" w14:textId="77777777" w:rsidR="00FE6D7D" w:rsidRDefault="00FE6D7D">
      <w:pPr>
        <w:rPr>
          <w:lang w:eastAsia="ja-JP"/>
        </w:rPr>
      </w:pPr>
    </w:p>
    <w:sectPr w:rsidR="00FE6D7D"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游ゴシック">
    <w:altName w:val="Yu Gothic"/>
    <w:panose1 w:val="020B0400000000000000"/>
    <w:charset w:val="80"/>
    <w:family w:val="modern"/>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8"/>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7"/>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5"/>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4"/>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6"/>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
      <w:lvlText w:val=""/>
      <w:lvlJc w:val="left"/>
      <w:pPr>
        <w:tabs>
          <w:tab w:val="num" w:pos="360"/>
        </w:tabs>
        <w:ind w:left="360" w:hanging="360"/>
      </w:pPr>
      <w:rPr>
        <w:rFonts w:ascii="Symbol" w:hAnsi="Symbol" w:hint="default"/>
      </w:rPr>
    </w:lvl>
  </w:abstractNum>
  <w:num w:numId="1" w16cid:durableId="305863064">
    <w:abstractNumId w:val="8"/>
  </w:num>
  <w:num w:numId="2" w16cid:durableId="122306709">
    <w:abstractNumId w:val="6"/>
  </w:num>
  <w:num w:numId="3" w16cid:durableId="1850026200">
    <w:abstractNumId w:val="5"/>
  </w:num>
  <w:num w:numId="4" w16cid:durableId="1111631290">
    <w:abstractNumId w:val="4"/>
  </w:num>
  <w:num w:numId="5" w16cid:durableId="948853909">
    <w:abstractNumId w:val="7"/>
  </w:num>
  <w:num w:numId="6" w16cid:durableId="1284996890">
    <w:abstractNumId w:val="3"/>
  </w:num>
  <w:num w:numId="7" w16cid:durableId="1685090758">
    <w:abstractNumId w:val="2"/>
  </w:num>
  <w:num w:numId="8" w16cid:durableId="139426521">
    <w:abstractNumId w:val="1"/>
  </w:num>
  <w:num w:numId="9" w16cid:durableId="448548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25F8F"/>
    <w:rsid w:val="0015074B"/>
    <w:rsid w:val="00207E44"/>
    <w:rsid w:val="0029639D"/>
    <w:rsid w:val="00326F90"/>
    <w:rsid w:val="003B5D51"/>
    <w:rsid w:val="00505193"/>
    <w:rsid w:val="005E2145"/>
    <w:rsid w:val="006405AF"/>
    <w:rsid w:val="0078537A"/>
    <w:rsid w:val="00953CA6"/>
    <w:rsid w:val="00AA1D8D"/>
    <w:rsid w:val="00AD29CD"/>
    <w:rsid w:val="00B47730"/>
    <w:rsid w:val="00CB0664"/>
    <w:rsid w:val="00FC693F"/>
    <w:rsid w:val="00FE6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4F8C954"/>
  <w14:defaultImageDpi w14:val="300"/>
  <w15:docId w15:val="{15E56984-FAA4-4F6D-A8C3-5833F654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C693F"/>
  </w:style>
  <w:style w:type="paragraph" w:styleId="1">
    <w:name w:val="heading 1"/>
    <w:basedOn w:val="a0"/>
    <w:next w:val="a0"/>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0"/>
    <w:next w:val="a0"/>
    <w:link w:val="4"/>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0"/>
    <w:next w:val="a0"/>
    <w:link w:val="5"/>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0">
    <w:name w:val="heading 6"/>
    <w:basedOn w:val="a0"/>
    <w:next w:val="a0"/>
    <w:link w:val="6"/>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0">
    <w:name w:val="heading 7"/>
    <w:basedOn w:val="a0"/>
    <w:next w:val="a0"/>
    <w:link w:val="7"/>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0">
    <w:name w:val="heading 8"/>
    <w:basedOn w:val="a0"/>
    <w:next w:val="a0"/>
    <w:link w:val="8"/>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E618BF"/>
    <w:pPr>
      <w:tabs>
        <w:tab w:val="center" w:pos="4680"/>
        <w:tab w:val="right" w:pos="9360"/>
      </w:tabs>
      <w:spacing w:after="0" w:line="240" w:lineRule="auto"/>
    </w:pPr>
  </w:style>
  <w:style w:type="character" w:customStyle="1" w:styleId="a5">
    <w:name w:val="ヘッダー (文字)"/>
    <w:basedOn w:val="a1"/>
    <w:link w:val="a4"/>
    <w:uiPriority w:val="99"/>
    <w:rsid w:val="00E618BF"/>
  </w:style>
  <w:style w:type="paragraph" w:styleId="a6">
    <w:name w:val="footer"/>
    <w:basedOn w:val="a0"/>
    <w:link w:val="a7"/>
    <w:uiPriority w:val="99"/>
    <w:unhideWhenUsed/>
    <w:rsid w:val="00E618BF"/>
    <w:pPr>
      <w:tabs>
        <w:tab w:val="center" w:pos="4680"/>
        <w:tab w:val="right" w:pos="9360"/>
      </w:tabs>
      <w:spacing w:after="0" w:line="240" w:lineRule="auto"/>
    </w:pPr>
  </w:style>
  <w:style w:type="character" w:customStyle="1" w:styleId="a7">
    <w:name w:val="フッター (文字)"/>
    <w:basedOn w:val="a1"/>
    <w:link w:val="a6"/>
    <w:uiPriority w:val="99"/>
    <w:rsid w:val="00E618BF"/>
  </w:style>
  <w:style w:type="paragraph" w:styleId="a8">
    <w:name w:val="No Spacing"/>
    <w:uiPriority w:val="1"/>
    <w:qFormat/>
    <w:rsid w:val="00FC693F"/>
    <w:pPr>
      <w:spacing w:after="0" w:line="240" w:lineRule="auto"/>
    </w:pPr>
  </w:style>
  <w:style w:type="character" w:customStyle="1" w:styleId="10">
    <w:name w:val="見出し 1 (文字)"/>
    <w:basedOn w:val="a1"/>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1"/>
    <w:link w:val="2"/>
    <w:uiPriority w:val="9"/>
    <w:rsid w:val="00FC693F"/>
    <w:rPr>
      <w:rFonts w:asciiTheme="majorHAnsi" w:eastAsiaTheme="majorEastAsia" w:hAnsiTheme="majorHAnsi" w:cstheme="majorBidi"/>
      <w:b/>
      <w:bCs/>
      <w:color w:val="4F81BD" w:themeColor="accent1"/>
      <w:sz w:val="26"/>
      <w:szCs w:val="26"/>
    </w:rPr>
  </w:style>
  <w:style w:type="character" w:customStyle="1" w:styleId="30">
    <w:name w:val="見出し 3 (文字)"/>
    <w:basedOn w:val="a1"/>
    <w:link w:val="3"/>
    <w:uiPriority w:val="9"/>
    <w:rsid w:val="00FC693F"/>
    <w:rPr>
      <w:rFonts w:asciiTheme="majorHAnsi" w:eastAsiaTheme="majorEastAsia" w:hAnsiTheme="majorHAnsi" w:cstheme="majorBidi"/>
      <w:b/>
      <w:bCs/>
      <w:color w:val="4F81BD" w:themeColor="accent1"/>
    </w:rPr>
  </w:style>
  <w:style w:type="paragraph" w:styleId="a9">
    <w:name w:val="Title"/>
    <w:basedOn w:val="a0"/>
    <w:next w:val="a0"/>
    <w:link w:val="aa"/>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表題 (文字)"/>
    <w:basedOn w:val="a1"/>
    <w:link w:val="a9"/>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0"/>
    <w:next w:val="a0"/>
    <w:link w:val="ac"/>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副題 (文字)"/>
    <w:basedOn w:val="a1"/>
    <w:link w:val="ab"/>
    <w:uiPriority w:val="11"/>
    <w:rsid w:val="00FC693F"/>
    <w:rPr>
      <w:rFonts w:asciiTheme="majorHAnsi" w:eastAsiaTheme="majorEastAsia" w:hAnsiTheme="majorHAnsi" w:cstheme="majorBidi"/>
      <w:i/>
      <w:iCs/>
      <w:color w:val="4F81BD" w:themeColor="accent1"/>
      <w:spacing w:val="15"/>
      <w:sz w:val="24"/>
      <w:szCs w:val="24"/>
    </w:rPr>
  </w:style>
  <w:style w:type="paragraph" w:styleId="ad">
    <w:name w:val="List Paragraph"/>
    <w:basedOn w:val="a0"/>
    <w:uiPriority w:val="34"/>
    <w:qFormat/>
    <w:rsid w:val="00FC693F"/>
    <w:pPr>
      <w:ind w:left="720"/>
      <w:contextualSpacing/>
    </w:pPr>
  </w:style>
  <w:style w:type="paragraph" w:styleId="ae">
    <w:name w:val="Body Text"/>
    <w:basedOn w:val="a0"/>
    <w:link w:val="af"/>
    <w:uiPriority w:val="99"/>
    <w:unhideWhenUsed/>
    <w:rsid w:val="00AA1D8D"/>
    <w:pPr>
      <w:spacing w:after="120"/>
    </w:pPr>
  </w:style>
  <w:style w:type="character" w:customStyle="1" w:styleId="af">
    <w:name w:val="本文 (文字)"/>
    <w:basedOn w:val="a1"/>
    <w:link w:val="ae"/>
    <w:uiPriority w:val="99"/>
    <w:rsid w:val="00AA1D8D"/>
  </w:style>
  <w:style w:type="paragraph" w:styleId="21">
    <w:name w:val="Body Text 2"/>
    <w:basedOn w:val="a0"/>
    <w:link w:val="22"/>
    <w:uiPriority w:val="99"/>
    <w:unhideWhenUsed/>
    <w:rsid w:val="00AA1D8D"/>
    <w:pPr>
      <w:spacing w:after="120" w:line="480" w:lineRule="auto"/>
    </w:pPr>
  </w:style>
  <w:style w:type="character" w:customStyle="1" w:styleId="22">
    <w:name w:val="本文 2 (文字)"/>
    <w:basedOn w:val="a1"/>
    <w:link w:val="21"/>
    <w:uiPriority w:val="99"/>
    <w:rsid w:val="00AA1D8D"/>
  </w:style>
  <w:style w:type="paragraph" w:styleId="31">
    <w:name w:val="Body Text 3"/>
    <w:basedOn w:val="a0"/>
    <w:link w:val="32"/>
    <w:uiPriority w:val="99"/>
    <w:unhideWhenUsed/>
    <w:rsid w:val="00AA1D8D"/>
    <w:pPr>
      <w:spacing w:after="120"/>
    </w:pPr>
    <w:rPr>
      <w:sz w:val="16"/>
      <w:szCs w:val="16"/>
    </w:rPr>
  </w:style>
  <w:style w:type="character" w:customStyle="1" w:styleId="32">
    <w:name w:val="本文 3 (文字)"/>
    <w:basedOn w:val="a1"/>
    <w:link w:val="31"/>
    <w:uiPriority w:val="99"/>
    <w:rsid w:val="00AA1D8D"/>
    <w:rPr>
      <w:sz w:val="16"/>
      <w:szCs w:val="16"/>
    </w:rPr>
  </w:style>
  <w:style w:type="paragraph" w:styleId="af0">
    <w:name w:val="List"/>
    <w:basedOn w:val="a0"/>
    <w:uiPriority w:val="99"/>
    <w:unhideWhenUsed/>
    <w:rsid w:val="00AA1D8D"/>
    <w:pPr>
      <w:ind w:left="360" w:hanging="360"/>
      <w:contextualSpacing/>
    </w:pPr>
  </w:style>
  <w:style w:type="paragraph" w:styleId="23">
    <w:name w:val="List 2"/>
    <w:basedOn w:val="a0"/>
    <w:uiPriority w:val="99"/>
    <w:unhideWhenUsed/>
    <w:rsid w:val="00326F90"/>
    <w:pPr>
      <w:ind w:left="720" w:hanging="360"/>
      <w:contextualSpacing/>
    </w:pPr>
  </w:style>
  <w:style w:type="paragraph" w:styleId="33">
    <w:name w:val="List 3"/>
    <w:basedOn w:val="a0"/>
    <w:uiPriority w:val="99"/>
    <w:unhideWhenUsed/>
    <w:rsid w:val="00326F90"/>
    <w:pPr>
      <w:ind w:left="1080" w:hanging="360"/>
      <w:contextualSpacing/>
    </w:pPr>
  </w:style>
  <w:style w:type="paragraph" w:styleId="af1">
    <w:name w:val="List Bullet"/>
    <w:basedOn w:val="a0"/>
    <w:uiPriority w:val="99"/>
    <w:unhideWhenUsed/>
    <w:rsid w:val="00326F90"/>
    <w:pPr>
      <w:numPr>
        <w:numId w:val="1"/>
      </w:numPr>
      <w:contextualSpacing/>
    </w:pPr>
  </w:style>
  <w:style w:type="paragraph" w:styleId="24">
    <w:name w:val="List Bullet 2"/>
    <w:basedOn w:val="a0"/>
    <w:uiPriority w:val="99"/>
    <w:unhideWhenUsed/>
    <w:rsid w:val="00326F90"/>
    <w:pPr>
      <w:numPr>
        <w:numId w:val="2"/>
      </w:numPr>
      <w:contextualSpacing/>
    </w:pPr>
  </w:style>
  <w:style w:type="paragraph" w:styleId="34">
    <w:name w:val="List Bullet 3"/>
    <w:basedOn w:val="a0"/>
    <w:uiPriority w:val="99"/>
    <w:unhideWhenUsed/>
    <w:rsid w:val="00326F90"/>
    <w:pPr>
      <w:numPr>
        <w:numId w:val="3"/>
      </w:numPr>
      <w:contextualSpacing/>
    </w:pPr>
  </w:style>
  <w:style w:type="paragraph" w:styleId="af2">
    <w:name w:val="List Number"/>
    <w:basedOn w:val="a0"/>
    <w:uiPriority w:val="99"/>
    <w:unhideWhenUsed/>
    <w:rsid w:val="00326F90"/>
    <w:pPr>
      <w:numPr>
        <w:numId w:val="5"/>
      </w:numPr>
      <w:contextualSpacing/>
    </w:pPr>
  </w:style>
  <w:style w:type="paragraph" w:styleId="25">
    <w:name w:val="List Number 2"/>
    <w:basedOn w:val="a0"/>
    <w:uiPriority w:val="99"/>
    <w:unhideWhenUsed/>
    <w:rsid w:val="0029639D"/>
    <w:pPr>
      <w:numPr>
        <w:numId w:val="6"/>
      </w:numPr>
      <w:contextualSpacing/>
    </w:pPr>
  </w:style>
  <w:style w:type="paragraph" w:styleId="35">
    <w:name w:val="List Number 3"/>
    <w:basedOn w:val="a0"/>
    <w:uiPriority w:val="99"/>
    <w:unhideWhenUsed/>
    <w:rsid w:val="0029639D"/>
    <w:pPr>
      <w:numPr>
        <w:numId w:val="7"/>
      </w:numPr>
      <w:contextualSpacing/>
    </w:pPr>
  </w:style>
  <w:style w:type="paragraph" w:styleId="af3">
    <w:name w:val="List Continue"/>
    <w:basedOn w:val="a0"/>
    <w:uiPriority w:val="99"/>
    <w:unhideWhenUsed/>
    <w:rsid w:val="0029639D"/>
    <w:pPr>
      <w:spacing w:after="120"/>
      <w:ind w:left="360"/>
      <w:contextualSpacing/>
    </w:pPr>
  </w:style>
  <w:style w:type="paragraph" w:styleId="26">
    <w:name w:val="List Continue 2"/>
    <w:basedOn w:val="a0"/>
    <w:uiPriority w:val="99"/>
    <w:unhideWhenUsed/>
    <w:rsid w:val="0029639D"/>
    <w:pPr>
      <w:spacing w:after="120"/>
      <w:ind w:left="720"/>
      <w:contextualSpacing/>
    </w:pPr>
  </w:style>
  <w:style w:type="paragraph" w:styleId="36">
    <w:name w:val="List Continue 3"/>
    <w:basedOn w:val="a0"/>
    <w:uiPriority w:val="99"/>
    <w:unhideWhenUsed/>
    <w:rsid w:val="0029639D"/>
    <w:pPr>
      <w:spacing w:after="120"/>
      <w:ind w:left="1080"/>
      <w:contextualSpacing/>
    </w:pPr>
  </w:style>
  <w:style w:type="paragraph" w:styleId="af4">
    <w:name w:val="macro"/>
    <w:link w:val="af5"/>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5">
    <w:name w:val="マクロ文字列 (文字)"/>
    <w:basedOn w:val="a1"/>
    <w:link w:val="af4"/>
    <w:uiPriority w:val="99"/>
    <w:rsid w:val="0029639D"/>
    <w:rPr>
      <w:rFonts w:ascii="Courier" w:hAnsi="Courier"/>
      <w:sz w:val="20"/>
      <w:szCs w:val="20"/>
    </w:rPr>
  </w:style>
  <w:style w:type="paragraph" w:styleId="af6">
    <w:name w:val="Quote"/>
    <w:basedOn w:val="a0"/>
    <w:next w:val="a0"/>
    <w:link w:val="a"/>
    <w:uiPriority w:val="29"/>
    <w:qFormat/>
    <w:rsid w:val="00FC693F"/>
    <w:rPr>
      <w:i/>
      <w:iCs/>
      <w:color w:val="000000" w:themeColor="text1"/>
    </w:rPr>
  </w:style>
  <w:style w:type="character" w:customStyle="1" w:styleId="a">
    <w:name w:val="引用文 (文字)"/>
    <w:basedOn w:val="a1"/>
    <w:link w:val="af6"/>
    <w:uiPriority w:val="29"/>
    <w:rsid w:val="00FC693F"/>
    <w:rPr>
      <w:i/>
      <w:iCs/>
      <w:color w:val="000000" w:themeColor="text1"/>
    </w:rPr>
  </w:style>
  <w:style w:type="character" w:customStyle="1" w:styleId="4">
    <w:name w:val="見出し 4 (文字)"/>
    <w:basedOn w:val="a1"/>
    <w:link w:val="40"/>
    <w:uiPriority w:val="9"/>
    <w:semiHidden/>
    <w:rsid w:val="00FC693F"/>
    <w:rPr>
      <w:rFonts w:asciiTheme="majorHAnsi" w:eastAsiaTheme="majorEastAsia" w:hAnsiTheme="majorHAnsi" w:cstheme="majorBidi"/>
      <w:b/>
      <w:bCs/>
      <w:i/>
      <w:iCs/>
      <w:color w:val="4F81BD" w:themeColor="accent1"/>
    </w:rPr>
  </w:style>
  <w:style w:type="character" w:customStyle="1" w:styleId="5">
    <w:name w:val="見出し 5 (文字)"/>
    <w:basedOn w:val="a1"/>
    <w:link w:val="50"/>
    <w:uiPriority w:val="9"/>
    <w:semiHidden/>
    <w:rsid w:val="00FC693F"/>
    <w:rPr>
      <w:rFonts w:asciiTheme="majorHAnsi" w:eastAsiaTheme="majorEastAsia" w:hAnsiTheme="majorHAnsi" w:cstheme="majorBidi"/>
      <w:color w:val="243F60" w:themeColor="accent1" w:themeShade="7F"/>
    </w:rPr>
  </w:style>
  <w:style w:type="character" w:customStyle="1" w:styleId="6">
    <w:name w:val="見出し 6 (文字)"/>
    <w:basedOn w:val="a1"/>
    <w:link w:val="60"/>
    <w:uiPriority w:val="9"/>
    <w:semiHidden/>
    <w:rsid w:val="00FC693F"/>
    <w:rPr>
      <w:rFonts w:asciiTheme="majorHAnsi" w:eastAsiaTheme="majorEastAsia" w:hAnsiTheme="majorHAnsi" w:cstheme="majorBidi"/>
      <w:i/>
      <w:iCs/>
      <w:color w:val="243F60" w:themeColor="accent1" w:themeShade="7F"/>
    </w:rPr>
  </w:style>
  <w:style w:type="character" w:customStyle="1" w:styleId="7">
    <w:name w:val="見出し 7 (文字)"/>
    <w:basedOn w:val="a1"/>
    <w:link w:val="70"/>
    <w:uiPriority w:val="9"/>
    <w:semiHidden/>
    <w:rsid w:val="00FC693F"/>
    <w:rPr>
      <w:rFonts w:asciiTheme="majorHAnsi" w:eastAsiaTheme="majorEastAsia" w:hAnsiTheme="majorHAnsi" w:cstheme="majorBidi"/>
      <w:i/>
      <w:iCs/>
      <w:color w:val="404040" w:themeColor="text1" w:themeTint="BF"/>
    </w:rPr>
  </w:style>
  <w:style w:type="character" w:customStyle="1" w:styleId="8">
    <w:name w:val="見出し 8 (文字)"/>
    <w:basedOn w:val="a1"/>
    <w:link w:val="80"/>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1"/>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0"/>
    <w:next w:val="a0"/>
    <w:uiPriority w:val="35"/>
    <w:semiHidden/>
    <w:unhideWhenUsed/>
    <w:qFormat/>
    <w:rsid w:val="00FC693F"/>
    <w:pPr>
      <w:spacing w:line="240" w:lineRule="auto"/>
    </w:pPr>
    <w:rPr>
      <w:b/>
      <w:bCs/>
      <w:color w:val="4F81BD" w:themeColor="accent1"/>
      <w:sz w:val="18"/>
      <w:szCs w:val="18"/>
    </w:rPr>
  </w:style>
  <w:style w:type="character" w:styleId="af8">
    <w:name w:val="Strong"/>
    <w:basedOn w:val="a1"/>
    <w:uiPriority w:val="22"/>
    <w:qFormat/>
    <w:rsid w:val="00FC693F"/>
    <w:rPr>
      <w:b/>
      <w:bCs/>
    </w:rPr>
  </w:style>
  <w:style w:type="character" w:styleId="af9">
    <w:name w:val="Emphasis"/>
    <w:basedOn w:val="a1"/>
    <w:uiPriority w:val="20"/>
    <w:qFormat/>
    <w:rsid w:val="00FC693F"/>
    <w:rPr>
      <w:i/>
      <w:iCs/>
    </w:rPr>
  </w:style>
  <w:style w:type="paragraph" w:styleId="27">
    <w:name w:val="Intense Quote"/>
    <w:basedOn w:val="a0"/>
    <w:next w:val="a0"/>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1"/>
    <w:link w:val="27"/>
    <w:uiPriority w:val="30"/>
    <w:rsid w:val="00FC693F"/>
    <w:rPr>
      <w:b/>
      <w:bCs/>
      <w:i/>
      <w:iCs/>
      <w:color w:val="4F81BD" w:themeColor="accent1"/>
    </w:rPr>
  </w:style>
  <w:style w:type="character" w:styleId="afa">
    <w:name w:val="Subtle Emphasis"/>
    <w:basedOn w:val="a1"/>
    <w:uiPriority w:val="19"/>
    <w:qFormat/>
    <w:rsid w:val="00FC693F"/>
    <w:rPr>
      <w:i/>
      <w:iCs/>
      <w:color w:val="808080" w:themeColor="text1" w:themeTint="7F"/>
    </w:rPr>
  </w:style>
  <w:style w:type="character" w:styleId="29">
    <w:name w:val="Intense Emphasis"/>
    <w:basedOn w:val="a1"/>
    <w:uiPriority w:val="21"/>
    <w:qFormat/>
    <w:rsid w:val="00FC693F"/>
    <w:rPr>
      <w:b/>
      <w:bCs/>
      <w:i/>
      <w:iCs/>
      <w:color w:val="4F81BD" w:themeColor="accent1"/>
    </w:rPr>
  </w:style>
  <w:style w:type="character" w:styleId="afb">
    <w:name w:val="Subtle Reference"/>
    <w:basedOn w:val="a1"/>
    <w:uiPriority w:val="31"/>
    <w:qFormat/>
    <w:rsid w:val="00FC693F"/>
    <w:rPr>
      <w:smallCaps/>
      <w:color w:val="C0504D" w:themeColor="accent2"/>
      <w:u w:val="single"/>
    </w:rPr>
  </w:style>
  <w:style w:type="character" w:styleId="2a">
    <w:name w:val="Intense Reference"/>
    <w:basedOn w:val="a1"/>
    <w:uiPriority w:val="32"/>
    <w:qFormat/>
    <w:rsid w:val="00FC693F"/>
    <w:rPr>
      <w:b/>
      <w:bCs/>
      <w:smallCaps/>
      <w:color w:val="C0504D" w:themeColor="accent2"/>
      <w:spacing w:val="5"/>
      <w:u w:val="single"/>
    </w:rPr>
  </w:style>
  <w:style w:type="character" w:styleId="afc">
    <w:name w:val="Book Title"/>
    <w:basedOn w:val="a1"/>
    <w:uiPriority w:val="33"/>
    <w:qFormat/>
    <w:rsid w:val="00FC693F"/>
    <w:rPr>
      <w:b/>
      <w:bCs/>
      <w:smallCaps/>
      <w:spacing w:val="5"/>
    </w:rPr>
  </w:style>
  <w:style w:type="paragraph" w:styleId="afd">
    <w:name w:val="TOC Heading"/>
    <w:basedOn w:val="1"/>
    <w:next w:val="a0"/>
    <w:uiPriority w:val="39"/>
    <w:unhideWhenUsed/>
    <w:qFormat/>
    <w:rsid w:val="00FC693F"/>
    <w:pPr>
      <w:outlineLvl w:val="9"/>
    </w:pPr>
  </w:style>
  <w:style w:type="table" w:styleId="afe">
    <w:name w:val="Table Grid"/>
    <w:basedOn w:val="a2"/>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2"/>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2"/>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2"/>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2"/>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2"/>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2"/>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2"/>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2"/>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2"/>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2"/>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2"/>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2"/>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2"/>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2"/>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2"/>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2"/>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2"/>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2"/>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2"/>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2"/>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2"/>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2"/>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2"/>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2"/>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2"/>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2"/>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2"/>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2"/>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2"/>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2"/>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2"/>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2"/>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2"/>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2"/>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2"/>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2"/>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2"/>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2"/>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2"/>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2"/>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2"/>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2"/>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2"/>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2"/>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2"/>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2"/>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2"/>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2"/>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2"/>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2"/>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2"/>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2"/>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2"/>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2"/>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2"/>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2"/>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2"/>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2"/>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2"/>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2"/>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2"/>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2"/>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2"/>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2"/>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2"/>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2"/>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2"/>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2"/>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2f2">
    <w:name w:val="toc 2"/>
    <w:basedOn w:val="a0"/>
    <w:next w:val="a0"/>
    <w:autoRedefine/>
    <w:uiPriority w:val="39"/>
    <w:unhideWhenUsed/>
    <w:rsid w:val="00125F8F"/>
    <w:pPr>
      <w:ind w:leftChars="100" w:left="220"/>
    </w:pPr>
  </w:style>
  <w:style w:type="paragraph" w:styleId="18">
    <w:name w:val="toc 1"/>
    <w:basedOn w:val="a0"/>
    <w:next w:val="a0"/>
    <w:autoRedefine/>
    <w:uiPriority w:val="39"/>
    <w:unhideWhenUsed/>
    <w:rsid w:val="00125F8F"/>
  </w:style>
  <w:style w:type="paragraph" w:styleId="3e">
    <w:name w:val="toc 3"/>
    <w:basedOn w:val="a0"/>
    <w:next w:val="a0"/>
    <w:autoRedefine/>
    <w:uiPriority w:val="39"/>
    <w:unhideWhenUsed/>
    <w:rsid w:val="00125F8F"/>
    <w:pPr>
      <w:ind w:leftChars="200" w:left="440"/>
    </w:pPr>
  </w:style>
  <w:style w:type="paragraph" w:styleId="48">
    <w:name w:val="toc 4"/>
    <w:basedOn w:val="a0"/>
    <w:next w:val="a0"/>
    <w:autoRedefine/>
    <w:uiPriority w:val="39"/>
    <w:unhideWhenUsed/>
    <w:rsid w:val="00125F8F"/>
    <w:pPr>
      <w:widowControl w:val="0"/>
      <w:spacing w:after="0" w:line="240" w:lineRule="auto"/>
      <w:ind w:leftChars="300" w:left="630"/>
    </w:pPr>
    <w:rPr>
      <w:kern w:val="2"/>
      <w:sz w:val="21"/>
      <w:szCs w:val="24"/>
      <w:lang w:eastAsia="ja-JP"/>
      <w14:ligatures w14:val="standardContextual"/>
    </w:rPr>
  </w:style>
  <w:style w:type="paragraph" w:styleId="58">
    <w:name w:val="toc 5"/>
    <w:basedOn w:val="a0"/>
    <w:next w:val="a0"/>
    <w:autoRedefine/>
    <w:uiPriority w:val="39"/>
    <w:unhideWhenUsed/>
    <w:rsid w:val="00125F8F"/>
    <w:pPr>
      <w:widowControl w:val="0"/>
      <w:spacing w:after="0" w:line="240" w:lineRule="auto"/>
      <w:ind w:leftChars="400" w:left="840"/>
    </w:pPr>
    <w:rPr>
      <w:kern w:val="2"/>
      <w:sz w:val="21"/>
      <w:szCs w:val="24"/>
      <w:lang w:eastAsia="ja-JP"/>
      <w14:ligatures w14:val="standardContextual"/>
    </w:rPr>
  </w:style>
  <w:style w:type="paragraph" w:styleId="68">
    <w:name w:val="toc 6"/>
    <w:basedOn w:val="a0"/>
    <w:next w:val="a0"/>
    <w:autoRedefine/>
    <w:uiPriority w:val="39"/>
    <w:unhideWhenUsed/>
    <w:rsid w:val="00125F8F"/>
    <w:pPr>
      <w:widowControl w:val="0"/>
      <w:spacing w:after="0" w:line="240" w:lineRule="auto"/>
      <w:ind w:leftChars="500" w:left="1050"/>
    </w:pPr>
    <w:rPr>
      <w:kern w:val="2"/>
      <w:sz w:val="21"/>
      <w:szCs w:val="24"/>
      <w:lang w:eastAsia="ja-JP"/>
      <w14:ligatures w14:val="standardContextual"/>
    </w:rPr>
  </w:style>
  <w:style w:type="paragraph" w:styleId="78">
    <w:name w:val="toc 7"/>
    <w:basedOn w:val="a0"/>
    <w:next w:val="a0"/>
    <w:autoRedefine/>
    <w:uiPriority w:val="39"/>
    <w:unhideWhenUsed/>
    <w:rsid w:val="00125F8F"/>
    <w:pPr>
      <w:widowControl w:val="0"/>
      <w:spacing w:after="0" w:line="240" w:lineRule="auto"/>
      <w:ind w:leftChars="600" w:left="1260"/>
    </w:pPr>
    <w:rPr>
      <w:kern w:val="2"/>
      <w:sz w:val="21"/>
      <w:szCs w:val="24"/>
      <w:lang w:eastAsia="ja-JP"/>
      <w14:ligatures w14:val="standardContextual"/>
    </w:rPr>
  </w:style>
  <w:style w:type="paragraph" w:styleId="88">
    <w:name w:val="toc 8"/>
    <w:basedOn w:val="a0"/>
    <w:next w:val="a0"/>
    <w:autoRedefine/>
    <w:uiPriority w:val="39"/>
    <w:unhideWhenUsed/>
    <w:rsid w:val="00125F8F"/>
    <w:pPr>
      <w:widowControl w:val="0"/>
      <w:spacing w:after="0" w:line="240" w:lineRule="auto"/>
      <w:ind w:leftChars="700" w:left="1470"/>
    </w:pPr>
    <w:rPr>
      <w:kern w:val="2"/>
      <w:sz w:val="21"/>
      <w:szCs w:val="24"/>
      <w:lang w:eastAsia="ja-JP"/>
      <w14:ligatures w14:val="standardContextual"/>
    </w:rPr>
  </w:style>
  <w:style w:type="paragraph" w:styleId="98">
    <w:name w:val="toc 9"/>
    <w:basedOn w:val="a0"/>
    <w:next w:val="a0"/>
    <w:autoRedefine/>
    <w:uiPriority w:val="39"/>
    <w:unhideWhenUsed/>
    <w:rsid w:val="00125F8F"/>
    <w:pPr>
      <w:widowControl w:val="0"/>
      <w:spacing w:after="0" w:line="240" w:lineRule="auto"/>
      <w:ind w:leftChars="800" w:left="1680"/>
    </w:pPr>
    <w:rPr>
      <w:kern w:val="2"/>
      <w:sz w:val="21"/>
      <w:szCs w:val="24"/>
      <w:lang w:eastAsia="ja-JP"/>
      <w14:ligatures w14:val="standardContextual"/>
    </w:rPr>
  </w:style>
  <w:style w:type="character" w:styleId="aff">
    <w:name w:val="Hyperlink"/>
    <w:basedOn w:val="a1"/>
    <w:uiPriority w:val="99"/>
    <w:unhideWhenUsed/>
    <w:rsid w:val="00125F8F"/>
    <w:rPr>
      <w:color w:val="0000FF" w:themeColor="hyperlink"/>
      <w:u w:val="single"/>
    </w:rPr>
  </w:style>
  <w:style w:type="character" w:styleId="aff0">
    <w:name w:val="Unresolved Mention"/>
    <w:basedOn w:val="a1"/>
    <w:uiPriority w:val="99"/>
    <w:semiHidden/>
    <w:unhideWhenUsed/>
    <w:rsid w:val="00125F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9</Pages>
  <Words>455</Words>
  <Characters>2598</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wei ding</cp:lastModifiedBy>
  <cp:revision>4</cp:revision>
  <dcterms:created xsi:type="dcterms:W3CDTF">2025-09-09T03:34:00Z</dcterms:created>
  <dcterms:modified xsi:type="dcterms:W3CDTF">2025-09-09T04:49:00Z</dcterms:modified>
  <cp:category/>
</cp:coreProperties>
</file>